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E3BBE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ДОГОВОР</w:t>
      </w:r>
    </w:p>
    <w:p w14:paraId="5D96B067" w14:textId="77777777" w:rsidR="007F241D" w:rsidRPr="006833BC" w:rsidRDefault="00B93987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на оказание</w:t>
      </w:r>
      <w:r w:rsidR="007F241D" w:rsidRPr="006833BC">
        <w:rPr>
          <w:rFonts w:ascii="Tahoma" w:hAnsi="Tahoma" w:cs="Tahoma"/>
          <w:b/>
          <w:bCs/>
          <w:szCs w:val="20"/>
        </w:rPr>
        <w:t xml:space="preserve"> услуг по рассылке сообщений с целью взыскания просроченной дебиторской задолженности через каналы</w:t>
      </w:r>
      <w:r w:rsidR="00DB6C7E" w:rsidRPr="006833BC">
        <w:rPr>
          <w:rFonts w:ascii="Tahoma" w:hAnsi="Tahoma" w:cs="Tahoma"/>
          <w:b/>
          <w:bCs/>
          <w:szCs w:val="20"/>
        </w:rPr>
        <w:t xml:space="preserve"> </w:t>
      </w:r>
      <w:proofErr w:type="spellStart"/>
      <w:r w:rsidR="00DB6C7E" w:rsidRPr="006833BC">
        <w:rPr>
          <w:rFonts w:ascii="Tahoma" w:hAnsi="Tahoma" w:cs="Tahoma"/>
          <w:b/>
          <w:bCs/>
          <w:szCs w:val="20"/>
        </w:rPr>
        <w:t>Viber</w:t>
      </w:r>
      <w:proofErr w:type="spellEnd"/>
      <w:r w:rsidR="007F241D" w:rsidRPr="006833BC">
        <w:rPr>
          <w:rFonts w:ascii="Tahoma" w:hAnsi="Tahoma" w:cs="Tahoma"/>
          <w:b/>
          <w:bCs/>
          <w:szCs w:val="20"/>
        </w:rPr>
        <w:t xml:space="preserve"> для клиентов АО "ЭнергосбыТ Плюс"</w:t>
      </w:r>
    </w:p>
    <w:p w14:paraId="78FA4B16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51F8BDF" w14:textId="288457D3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г. </w:t>
      </w:r>
      <w:r w:rsidR="0055631B" w:rsidRPr="006833BC">
        <w:rPr>
          <w:rFonts w:ascii="Tahoma" w:hAnsi="Tahoma" w:cs="Tahoma"/>
          <w:szCs w:val="20"/>
        </w:rPr>
        <w:t>Москва</w:t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proofErr w:type="gramStart"/>
      <w:r w:rsidRPr="006833BC">
        <w:rPr>
          <w:rFonts w:ascii="Tahoma" w:hAnsi="Tahoma" w:cs="Tahoma"/>
          <w:szCs w:val="20"/>
        </w:rPr>
        <w:tab/>
        <w:t>«</w:t>
      </w:r>
      <w:proofErr w:type="gramEnd"/>
      <w:r w:rsidRPr="006833BC">
        <w:rPr>
          <w:rFonts w:ascii="Tahoma" w:hAnsi="Tahoma" w:cs="Tahoma"/>
          <w:szCs w:val="20"/>
        </w:rPr>
        <w:t>___»_____________20</w:t>
      </w:r>
      <w:r w:rsidR="00612C28" w:rsidRPr="006833BC">
        <w:rPr>
          <w:rFonts w:ascii="Tahoma" w:hAnsi="Tahoma" w:cs="Tahoma"/>
          <w:szCs w:val="20"/>
        </w:rPr>
        <w:t>___</w:t>
      </w:r>
      <w:r w:rsidRPr="006833BC">
        <w:rPr>
          <w:rFonts w:ascii="Tahoma" w:hAnsi="Tahoma" w:cs="Tahoma"/>
          <w:szCs w:val="20"/>
        </w:rPr>
        <w:t xml:space="preserve"> г.</w:t>
      </w:r>
    </w:p>
    <w:p w14:paraId="1645ADAD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46ED567" w14:textId="76C73AC8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6833BC">
        <w:rPr>
          <w:rFonts w:ascii="Tahoma" w:hAnsi="Tahoma" w:cs="Tahoma"/>
          <w:szCs w:val="20"/>
        </w:rPr>
        <w:t xml:space="preserve"> именуемое в дальнейшем </w:t>
      </w:r>
      <w:r w:rsidRPr="006833BC">
        <w:rPr>
          <w:rFonts w:ascii="Tahoma" w:hAnsi="Tahoma" w:cs="Tahoma"/>
          <w:b/>
          <w:szCs w:val="20"/>
        </w:rPr>
        <w:t>«Заказчик»</w:t>
      </w:r>
      <w:r w:rsidRPr="006833BC">
        <w:rPr>
          <w:rFonts w:ascii="Tahoma" w:hAnsi="Tahoma" w:cs="Tahoma"/>
          <w:szCs w:val="20"/>
        </w:rPr>
        <w:t xml:space="preserve">, в лице </w:t>
      </w:r>
      <w:r w:rsidRPr="006833BC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="006833BC" w:rsidRPr="006833BC">
        <w:rPr>
          <w:rFonts w:ascii="Tahoma" w:eastAsia="Times New Roman" w:hAnsi="Tahoma" w:cs="Tahoma"/>
          <w:szCs w:val="20"/>
        </w:rPr>
        <w:t>Рахимовича</w:t>
      </w:r>
      <w:proofErr w:type="spellEnd"/>
      <w:r w:rsidR="006833BC" w:rsidRPr="006833BC">
        <w:rPr>
          <w:rFonts w:ascii="Tahoma" w:hAnsi="Tahoma" w:cs="Tahoma"/>
          <w:szCs w:val="20"/>
        </w:rPr>
        <w:t>, действующего</w:t>
      </w:r>
      <w:r w:rsidRPr="006833BC">
        <w:rPr>
          <w:rFonts w:ascii="Tahoma" w:hAnsi="Tahoma" w:cs="Tahoma"/>
          <w:szCs w:val="20"/>
        </w:rPr>
        <w:t xml:space="preserve"> на основании </w:t>
      </w:r>
      <w:r w:rsidR="006833BC" w:rsidRPr="006833BC">
        <w:rPr>
          <w:rFonts w:ascii="Tahoma" w:hAnsi="Tahoma" w:cs="Tahoma"/>
          <w:szCs w:val="20"/>
        </w:rPr>
        <w:t>доверенности б</w:t>
      </w:r>
      <w:r w:rsidRPr="006833BC">
        <w:rPr>
          <w:rFonts w:ascii="Tahoma" w:hAnsi="Tahoma" w:cs="Tahoma"/>
          <w:szCs w:val="20"/>
        </w:rPr>
        <w:t xml:space="preserve">/н от </w:t>
      </w:r>
      <w:r w:rsidR="00D961A4" w:rsidRPr="006833BC">
        <w:rPr>
          <w:rFonts w:ascii="Tahoma" w:hAnsi="Tahoma" w:cs="Tahoma"/>
          <w:szCs w:val="20"/>
        </w:rPr>
        <w:t>12.09</w:t>
      </w:r>
      <w:r w:rsidRPr="006833BC">
        <w:rPr>
          <w:rFonts w:ascii="Tahoma" w:hAnsi="Tahoma" w:cs="Tahoma"/>
          <w:szCs w:val="20"/>
        </w:rPr>
        <w:t>.20</w:t>
      </w:r>
      <w:r w:rsidR="00D961A4" w:rsidRPr="006833BC">
        <w:rPr>
          <w:rFonts w:ascii="Tahoma" w:hAnsi="Tahoma" w:cs="Tahoma"/>
          <w:szCs w:val="20"/>
        </w:rPr>
        <w:t>22</w:t>
      </w:r>
      <w:r w:rsidRPr="006833BC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6833BC" w:rsidRDefault="00561DE0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_____________________________</w:t>
      </w:r>
      <w:r w:rsidR="007F241D" w:rsidRPr="006833BC">
        <w:rPr>
          <w:rFonts w:ascii="Tahoma" w:hAnsi="Tahoma" w:cs="Tahoma"/>
          <w:b/>
          <w:bCs/>
          <w:szCs w:val="20"/>
        </w:rPr>
        <w:t>,</w:t>
      </w:r>
      <w:r w:rsidR="007F241D" w:rsidRPr="006833BC">
        <w:rPr>
          <w:rFonts w:ascii="Tahoma" w:hAnsi="Tahoma" w:cs="Tahoma"/>
          <w:szCs w:val="20"/>
        </w:rPr>
        <w:t xml:space="preserve"> именуемое в дальнейшем </w:t>
      </w:r>
      <w:r w:rsidR="007F241D" w:rsidRPr="006833BC">
        <w:rPr>
          <w:rFonts w:ascii="Tahoma" w:hAnsi="Tahoma" w:cs="Tahoma"/>
          <w:b/>
          <w:szCs w:val="20"/>
        </w:rPr>
        <w:t>«Исполнитель»</w:t>
      </w:r>
      <w:r w:rsidR="007F241D" w:rsidRPr="006833BC">
        <w:rPr>
          <w:rFonts w:ascii="Tahoma" w:hAnsi="Tahoma" w:cs="Tahoma"/>
          <w:szCs w:val="20"/>
        </w:rPr>
        <w:t xml:space="preserve">, в </w:t>
      </w:r>
      <w:r w:rsidRPr="006833BC">
        <w:rPr>
          <w:rFonts w:ascii="Tahoma" w:hAnsi="Tahoma" w:cs="Tahoma"/>
          <w:szCs w:val="20"/>
        </w:rPr>
        <w:t>________________________________</w:t>
      </w:r>
      <w:r w:rsidR="007F241D" w:rsidRPr="006833BC">
        <w:rPr>
          <w:rFonts w:ascii="Tahoma" w:hAnsi="Tahoma" w:cs="Tahoma"/>
          <w:szCs w:val="20"/>
        </w:rPr>
        <w:t xml:space="preserve">, действующего на основании </w:t>
      </w:r>
      <w:r w:rsidRPr="006833BC">
        <w:rPr>
          <w:rFonts w:ascii="Tahoma" w:hAnsi="Tahoma" w:cs="Tahoma"/>
          <w:szCs w:val="20"/>
        </w:rPr>
        <w:t>_______________________________</w:t>
      </w:r>
      <w:r w:rsidR="00342890" w:rsidRPr="006833BC">
        <w:rPr>
          <w:rFonts w:ascii="Tahoma" w:hAnsi="Tahoma" w:cs="Tahoma"/>
          <w:szCs w:val="20"/>
        </w:rPr>
        <w:t>,</w:t>
      </w:r>
      <w:r w:rsidR="007F241D" w:rsidRPr="006833BC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6229E7B8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7B0F19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каналы </w:t>
      </w:r>
      <w:proofErr w:type="spellStart"/>
      <w:r w:rsidRPr="00282AAF">
        <w:rPr>
          <w:rFonts w:ascii="Tahoma" w:hAnsi="Tahoma" w:cs="Tahoma"/>
          <w:b/>
          <w:bCs/>
          <w:szCs w:val="20"/>
        </w:rPr>
        <w:t>Viber</w:t>
      </w:r>
      <w:proofErr w:type="spellEnd"/>
      <w:r w:rsidRPr="007B0F19">
        <w:rPr>
          <w:rFonts w:ascii="Tahoma" w:hAnsi="Tahoma" w:cs="Tahoma"/>
          <w:bCs/>
          <w:szCs w:val="20"/>
        </w:rPr>
        <w:t xml:space="preserve"> для клиентов АО "ЭнергосбыТ Плюс</w:t>
      </w:r>
      <w:r w:rsidRPr="007B0F19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отправленных сообщений, далее по тексту «Услуги», в соответствии с Техническим заданием Заказчика (далее – Задание, </w:t>
      </w:r>
      <w:r w:rsidRPr="007B0F19">
        <w:rPr>
          <w:rFonts w:ascii="Tahoma" w:hAnsi="Tahoma" w:cs="Tahoma"/>
          <w:szCs w:val="20"/>
        </w:rPr>
        <w:fldChar w:fldCharType="begin"/>
      </w:r>
      <w:r w:rsidRPr="007B0F19">
        <w:rPr>
          <w:rFonts w:ascii="Tahoma" w:hAnsi="Tahoma" w:cs="Tahoma"/>
          <w:szCs w:val="20"/>
        </w:rPr>
        <w:instrText xml:space="preserve"> REF _Ref328747268 \r \h  \* MERGEFORMAT </w:instrText>
      </w:r>
      <w:r w:rsidRPr="007B0F19">
        <w:rPr>
          <w:rFonts w:ascii="Tahoma" w:hAnsi="Tahoma" w:cs="Tahoma"/>
          <w:szCs w:val="20"/>
        </w:rPr>
      </w:r>
      <w:r w:rsidRPr="007B0F19">
        <w:rPr>
          <w:rFonts w:ascii="Tahoma" w:hAnsi="Tahoma" w:cs="Tahoma"/>
          <w:szCs w:val="20"/>
        </w:rPr>
        <w:fldChar w:fldCharType="separate"/>
      </w:r>
      <w:r w:rsidRPr="007B0F19">
        <w:rPr>
          <w:rFonts w:ascii="Tahoma" w:hAnsi="Tahoma" w:cs="Tahoma"/>
          <w:szCs w:val="20"/>
        </w:rPr>
        <w:t xml:space="preserve">Приложение </w:t>
      </w:r>
      <w:r w:rsidRPr="007B0F19">
        <w:rPr>
          <w:rFonts w:ascii="Tahoma" w:hAnsi="Tahoma" w:cs="Tahoma"/>
          <w:szCs w:val="20"/>
        </w:rPr>
        <w:fldChar w:fldCharType="end"/>
      </w:r>
      <w:r w:rsidRPr="007B0F19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7CAB57D4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545565FD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6B366C0E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Предусмотренные настоящим Договором Услуги оказываются в полном соответствии с требованиями, указанными в Задании (Приложение №1</w:t>
      </w:r>
      <w:r w:rsidRPr="007B0F19">
        <w:rPr>
          <w:rFonts w:ascii="Tahoma" w:hAnsi="Tahoma" w:cs="Tahoma"/>
          <w:szCs w:val="20"/>
        </w:rPr>
        <w:fldChar w:fldCharType="begin"/>
      </w:r>
      <w:r w:rsidRPr="007B0F19">
        <w:rPr>
          <w:rFonts w:ascii="Tahoma" w:hAnsi="Tahoma" w:cs="Tahoma"/>
          <w:szCs w:val="20"/>
        </w:rPr>
        <w:instrText xml:space="preserve"> REF _Ref328747268 \r \h  \* MERGEFORMAT </w:instrText>
      </w:r>
      <w:r w:rsidRPr="007B0F19">
        <w:rPr>
          <w:rFonts w:ascii="Tahoma" w:hAnsi="Tahoma" w:cs="Tahoma"/>
          <w:szCs w:val="20"/>
        </w:rPr>
      </w:r>
      <w:r w:rsidRPr="007B0F19">
        <w:rPr>
          <w:rFonts w:ascii="Tahoma" w:hAnsi="Tahoma" w:cs="Tahoma"/>
          <w:szCs w:val="20"/>
        </w:rPr>
        <w:fldChar w:fldCharType="end"/>
      </w:r>
      <w:r w:rsidRPr="007B0F19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21DC4A6D" w14:textId="77777777" w:rsidR="007B0F19" w:rsidRPr="007B0F19" w:rsidRDefault="007B0F19" w:rsidP="007B0F19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1B1FFC76" w:rsidR="007F241D" w:rsidRPr="006833BC" w:rsidRDefault="007B0F19" w:rsidP="007B0F19">
      <w:pPr>
        <w:pStyle w:val="afffa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6833BC">
        <w:rPr>
          <w:rFonts w:ascii="Tahoma" w:hAnsi="Tahoma" w:cs="Tahoma"/>
          <w:szCs w:val="20"/>
        </w:rPr>
        <w:t>.</w:t>
      </w:r>
    </w:p>
    <w:p w14:paraId="1C9B001A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092A8A9F" w14:textId="78357E4B" w:rsidR="007B0F19" w:rsidRPr="007B0F19" w:rsidRDefault="007B0F19" w:rsidP="0049350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493502">
        <w:rPr>
          <w:rFonts w:ascii="Tahoma" w:hAnsi="Tahoma" w:cs="Tahoma"/>
          <w:szCs w:val="20"/>
        </w:rPr>
        <w:t>4 761 649</w:t>
      </w:r>
      <w:r w:rsidR="00DC0950">
        <w:rPr>
          <w:rFonts w:ascii="Tahoma" w:hAnsi="Tahoma" w:cs="Tahoma"/>
          <w:szCs w:val="20"/>
        </w:rPr>
        <w:t xml:space="preserve"> (</w:t>
      </w:r>
      <w:r w:rsidR="00493502">
        <w:rPr>
          <w:rFonts w:ascii="Tahoma" w:hAnsi="Tahoma" w:cs="Tahoma"/>
          <w:szCs w:val="20"/>
        </w:rPr>
        <w:t>ч</w:t>
      </w:r>
      <w:r w:rsidR="00493502" w:rsidRPr="00493502">
        <w:rPr>
          <w:rFonts w:ascii="Tahoma" w:hAnsi="Tahoma" w:cs="Tahoma"/>
          <w:szCs w:val="20"/>
        </w:rPr>
        <w:t>етыре миллиона семьсот шестьдесят одна тысяча шестьсот сорок девять</w:t>
      </w:r>
      <w:r w:rsidR="00DC0950">
        <w:rPr>
          <w:rFonts w:ascii="Tahoma" w:hAnsi="Tahoma" w:cs="Tahoma"/>
          <w:szCs w:val="20"/>
        </w:rPr>
        <w:t>) рублей 0</w:t>
      </w:r>
      <w:r w:rsidR="00493502">
        <w:rPr>
          <w:rFonts w:ascii="Tahoma" w:hAnsi="Tahoma" w:cs="Tahoma"/>
          <w:szCs w:val="20"/>
        </w:rPr>
        <w:t>0</w:t>
      </w:r>
      <w:r w:rsidRPr="007B0F19">
        <w:rPr>
          <w:rFonts w:ascii="Tahoma" w:hAnsi="Tahoma" w:cs="Tahoma"/>
          <w:szCs w:val="20"/>
        </w:rPr>
        <w:t xml:space="preserve"> копеек, в том числе НДС (20%) – </w:t>
      </w:r>
      <w:r w:rsidR="00493502">
        <w:rPr>
          <w:rFonts w:ascii="Tahoma" w:hAnsi="Tahoma" w:cs="Tahoma"/>
          <w:szCs w:val="20"/>
        </w:rPr>
        <w:t>793 608</w:t>
      </w:r>
      <w:r w:rsidRPr="007B0F19">
        <w:rPr>
          <w:rFonts w:ascii="Tahoma" w:hAnsi="Tahoma" w:cs="Tahoma"/>
          <w:szCs w:val="20"/>
        </w:rPr>
        <w:t xml:space="preserve"> (</w:t>
      </w:r>
      <w:r w:rsidR="00493502">
        <w:rPr>
          <w:rFonts w:ascii="Tahoma" w:hAnsi="Tahoma" w:cs="Tahoma"/>
          <w:szCs w:val="20"/>
        </w:rPr>
        <w:t>с</w:t>
      </w:r>
      <w:r w:rsidR="00493502" w:rsidRPr="00493502">
        <w:rPr>
          <w:rFonts w:ascii="Tahoma" w:hAnsi="Tahoma" w:cs="Tahoma"/>
          <w:szCs w:val="20"/>
        </w:rPr>
        <w:t>емьсот девяносто три тысячи шестьсот восемь</w:t>
      </w:r>
      <w:r w:rsidR="00DC0950">
        <w:rPr>
          <w:rFonts w:ascii="Tahoma" w:hAnsi="Tahoma" w:cs="Tahoma"/>
          <w:szCs w:val="20"/>
        </w:rPr>
        <w:t>) рублей</w:t>
      </w:r>
      <w:r w:rsidRPr="007B0F19">
        <w:rPr>
          <w:rFonts w:ascii="Tahoma" w:hAnsi="Tahoma" w:cs="Tahoma"/>
          <w:szCs w:val="20"/>
        </w:rPr>
        <w:t xml:space="preserve"> </w:t>
      </w:r>
      <w:r w:rsidR="00DC0950">
        <w:rPr>
          <w:rFonts w:ascii="Tahoma" w:hAnsi="Tahoma" w:cs="Tahoma"/>
          <w:szCs w:val="20"/>
        </w:rPr>
        <w:t>1</w:t>
      </w:r>
      <w:r w:rsidR="00493502">
        <w:rPr>
          <w:rFonts w:ascii="Tahoma" w:hAnsi="Tahoma" w:cs="Tahoma"/>
          <w:szCs w:val="20"/>
        </w:rPr>
        <w:t>7</w:t>
      </w:r>
      <w:r w:rsidRPr="007B0F19">
        <w:rPr>
          <w:rFonts w:ascii="Tahoma" w:hAnsi="Tahoma" w:cs="Tahoma"/>
          <w:szCs w:val="20"/>
        </w:rPr>
        <w:t xml:space="preserve"> копеек,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4014AAF6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73EF77DB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44D5FA41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5FEE6674" w:rsidR="007F241D" w:rsidRPr="006833BC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6833BC">
        <w:rPr>
          <w:rFonts w:ascii="Tahoma" w:hAnsi="Tahoma" w:cs="Tahoma"/>
          <w:szCs w:val="20"/>
        </w:rPr>
        <w:t>.</w:t>
      </w:r>
    </w:p>
    <w:p w14:paraId="63E6C578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6833BC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6833BC" w:rsidRDefault="007F241D" w:rsidP="006833BC">
      <w:pPr>
        <w:pStyle w:val="afffa"/>
        <w:numPr>
          <w:ilvl w:val="1"/>
          <w:numId w:val="9"/>
        </w:numPr>
        <w:tabs>
          <w:tab w:val="left" w:pos="567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6833BC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6833BC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6833BC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6833BC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78921340" w:rsidR="007F241D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6833BC" w:rsidRPr="006833BC">
        <w:rPr>
          <w:rFonts w:ascii="Tahoma" w:eastAsia="Times New Roman" w:hAnsi="Tahoma" w:cs="Tahoma"/>
          <w:szCs w:val="20"/>
        </w:rPr>
        <w:t>иными способами,</w:t>
      </w:r>
      <w:r w:rsidRPr="006833BC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6833BC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4F4ABF12" w14:textId="0190EF3B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</w:p>
    <w:p w14:paraId="332D4941" w14:textId="4E07365C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6833BC">
        <w:rPr>
          <w:rFonts w:ascii="Tahoma" w:eastAsia="Times New Roman" w:hAnsi="Tahoma" w:cs="Tahoma"/>
          <w:b/>
          <w:color w:val="FF0000"/>
          <w:szCs w:val="20"/>
        </w:rPr>
        <w:lastRenderedPageBreak/>
        <w:t xml:space="preserve">В случае заключения Договора с СМСП </w:t>
      </w:r>
      <w:proofErr w:type="spellStart"/>
      <w:r w:rsidRPr="006833BC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6833BC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6833BC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6833BC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6833BC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6833BC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6833BC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6833BC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6833BC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6833BC">
        <w:rPr>
          <w:rFonts w:ascii="Tahoma" w:eastAsia="Times New Roman" w:hAnsi="Tahoma" w:cs="Tahoma"/>
          <w:i/>
          <w:szCs w:val="20"/>
        </w:rPr>
        <w:t xml:space="preserve">. </w:t>
      </w:r>
    </w:p>
    <w:p w14:paraId="30366E2C" w14:textId="77777777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</w:p>
    <w:p w14:paraId="5BDBE1A4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6833BC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6833BC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6833BC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6833BC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234A8BA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00730C7F" w:rsidR="007F241D" w:rsidRPr="006833BC" w:rsidRDefault="00F56726" w:rsidP="00A6261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Срок</w:t>
      </w:r>
      <w:r w:rsidR="007F241D" w:rsidRPr="006833BC">
        <w:rPr>
          <w:rFonts w:ascii="Tahoma" w:hAnsi="Tahoma" w:cs="Tahoma"/>
          <w:szCs w:val="20"/>
        </w:rPr>
        <w:t xml:space="preserve"> оказания Услуг:</w:t>
      </w:r>
      <w:r w:rsidRPr="006833BC">
        <w:rPr>
          <w:rFonts w:ascii="Tahoma" w:hAnsi="Tahoma" w:cs="Tahoma"/>
          <w:szCs w:val="20"/>
        </w:rPr>
        <w:t xml:space="preserve"> </w:t>
      </w:r>
      <w:r w:rsidR="00A6261D" w:rsidRPr="00A6261D">
        <w:rPr>
          <w:rFonts w:ascii="Tahoma" w:hAnsi="Tahoma" w:cs="Tahoma"/>
          <w:szCs w:val="20"/>
        </w:rPr>
        <w:t>с даты подписания Договора по 31.12.2024</w:t>
      </w:r>
      <w:r w:rsidR="00F53F64" w:rsidRPr="002916E2">
        <w:rPr>
          <w:rFonts w:ascii="Tahoma" w:hAnsi="Tahoma" w:cs="Tahoma"/>
          <w:szCs w:val="20"/>
        </w:rPr>
        <w:t>.</w:t>
      </w:r>
    </w:p>
    <w:p w14:paraId="5BD3FBBE" w14:textId="681778D5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6833BC" w:rsidRPr="006833BC">
        <w:rPr>
          <w:rFonts w:ascii="Tahoma" w:hAnsi="Tahoma" w:cs="Tahoma"/>
          <w:szCs w:val="20"/>
        </w:rPr>
        <w:t>со сроками,</w:t>
      </w:r>
      <w:r w:rsidRPr="006833BC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6833BC" w:rsidRDefault="007F241D" w:rsidP="006833BC">
      <w:pPr>
        <w:pStyle w:val="afffd"/>
        <w:tabs>
          <w:tab w:val="num" w:pos="567"/>
        </w:tabs>
        <w:spacing w:after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6833BC" w:rsidRDefault="00604CDF" w:rsidP="006833BC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6833BC" w:rsidRDefault="00604CDF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</w:t>
      </w:r>
      <w:r w:rsidRPr="006833BC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6833BC" w:rsidRDefault="00604CDF" w:rsidP="006833BC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6833BC">
        <w:rPr>
          <w:rFonts w:ascii="Tahoma" w:hAnsi="Tahoma" w:cs="Tahoma"/>
          <w:szCs w:val="20"/>
        </w:rPr>
        <w:t>т.ч</w:t>
      </w:r>
      <w:proofErr w:type="spellEnd"/>
      <w:r w:rsidRPr="006833BC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6833BC" w:rsidRDefault="007F241D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pacing w:val="-4"/>
          <w:szCs w:val="20"/>
        </w:rPr>
        <w:t>С</w:t>
      </w:r>
      <w:r w:rsidRPr="006833BC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</w:t>
      </w:r>
      <w:proofErr w:type="spellStart"/>
      <w:r w:rsidRPr="006833BC">
        <w:rPr>
          <w:rFonts w:ascii="Tahoma" w:hAnsi="Tahoma" w:cs="Tahoma"/>
          <w:bCs/>
          <w:szCs w:val="20"/>
        </w:rPr>
        <w:t>Мск</w:t>
      </w:r>
      <w:proofErr w:type="spellEnd"/>
      <w:r w:rsidRPr="006833BC">
        <w:rPr>
          <w:rFonts w:ascii="Tahoma" w:hAnsi="Tahoma" w:cs="Tahoma"/>
          <w:bCs/>
          <w:szCs w:val="20"/>
        </w:rPr>
        <w:t xml:space="preserve">. </w:t>
      </w:r>
      <w:r w:rsidR="00901D33" w:rsidRPr="006833BC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</w:t>
      </w:r>
      <w:r w:rsidRPr="006833BC">
        <w:rPr>
          <w:rFonts w:ascii="Tahoma" w:hAnsi="Tahoma" w:cs="Tahoma"/>
          <w:szCs w:val="20"/>
        </w:rPr>
        <w:t>проверки статуса доставки С</w:t>
      </w:r>
      <w:r w:rsidRPr="006833BC">
        <w:rPr>
          <w:rFonts w:ascii="Tahoma" w:hAnsi="Tahoma" w:cs="Tahoma"/>
          <w:bCs/>
          <w:szCs w:val="20"/>
        </w:rPr>
        <w:t xml:space="preserve">ообщений, в </w:t>
      </w:r>
      <w:proofErr w:type="spellStart"/>
      <w:r w:rsidRPr="006833BC">
        <w:rPr>
          <w:rFonts w:ascii="Tahoma" w:hAnsi="Tahoma" w:cs="Tahoma"/>
          <w:bCs/>
          <w:szCs w:val="20"/>
        </w:rPr>
        <w:t>т.ч</w:t>
      </w:r>
      <w:proofErr w:type="spellEnd"/>
      <w:r w:rsidRPr="006833BC">
        <w:rPr>
          <w:rFonts w:ascii="Tahoma" w:hAnsi="Tahoma" w:cs="Tahoma"/>
          <w:bCs/>
          <w:szCs w:val="20"/>
        </w:rPr>
        <w:t xml:space="preserve">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szCs w:val="20"/>
        </w:rPr>
        <w:t>;</w:t>
      </w:r>
    </w:p>
    <w:p w14:paraId="3B7BDB9F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6833BC" w:rsidRDefault="00895438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6833BC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6833BC">
        <w:rPr>
          <w:rFonts w:ascii="Tahoma" w:hAnsi="Tahoma" w:cs="Tahoma"/>
          <w:bCs/>
          <w:szCs w:val="20"/>
          <w:lang w:val="en-US"/>
        </w:rPr>
        <w:t>API</w:t>
      </w:r>
      <w:r w:rsidR="007F241D" w:rsidRPr="006833BC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6833BC">
        <w:rPr>
          <w:rFonts w:ascii="Tahoma" w:hAnsi="Tahoma" w:cs="Tahoma"/>
          <w:bCs/>
          <w:szCs w:val="20"/>
          <w:lang w:val="en-US"/>
        </w:rPr>
        <w:t>HTTP</w:t>
      </w:r>
      <w:r w:rsidR="007F241D" w:rsidRPr="006833BC">
        <w:rPr>
          <w:rFonts w:ascii="Tahoma" w:hAnsi="Tahoma" w:cs="Tahoma"/>
          <w:bCs/>
          <w:szCs w:val="20"/>
        </w:rPr>
        <w:t xml:space="preserve"> или </w:t>
      </w:r>
      <w:r w:rsidR="007F241D" w:rsidRPr="006833BC">
        <w:rPr>
          <w:rFonts w:ascii="Tahoma" w:hAnsi="Tahoma" w:cs="Tahoma"/>
          <w:bCs/>
          <w:szCs w:val="20"/>
          <w:lang w:val="en-US"/>
        </w:rPr>
        <w:t>HTTPS</w:t>
      </w:r>
      <w:r w:rsidR="007F241D" w:rsidRPr="006833BC">
        <w:rPr>
          <w:rFonts w:ascii="Tahoma" w:hAnsi="Tahoma" w:cs="Tahoma"/>
          <w:bCs/>
          <w:szCs w:val="20"/>
        </w:rPr>
        <w:t xml:space="preserve">), где </w:t>
      </w:r>
      <w:r w:rsidR="007F241D" w:rsidRPr="006833BC">
        <w:rPr>
          <w:rFonts w:ascii="Tahoma" w:hAnsi="Tahoma" w:cs="Tahoma"/>
          <w:bCs/>
          <w:szCs w:val="20"/>
          <w:lang w:val="en-US"/>
        </w:rPr>
        <w:t>API</w:t>
      </w:r>
      <w:r w:rsidR="007F241D" w:rsidRPr="006833BC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6833BC" w:rsidRDefault="00E02DC3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6833BC" w:rsidRDefault="007F241D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6833BC" w:rsidRDefault="007F241D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6833BC">
        <w:rPr>
          <w:rFonts w:ascii="Tahoma" w:hAnsi="Tahoma" w:cs="Tahoma"/>
          <w:bCs/>
          <w:szCs w:val="20"/>
          <w:lang w:val="en-US"/>
        </w:rPr>
        <w:t>ID</w:t>
      </w:r>
      <w:r w:rsidRPr="006833BC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="00E75933" w:rsidRPr="006833BC">
        <w:rPr>
          <w:rFonts w:ascii="Tahoma" w:hAnsi="Tahoma" w:cs="Tahoma"/>
          <w:bCs/>
          <w:szCs w:val="20"/>
        </w:rPr>
        <w:t xml:space="preserve"> сервис</w:t>
      </w:r>
      <w:r w:rsidRPr="006833BC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proofErr w:type="spellStart"/>
      <w:r w:rsidRPr="006833BC">
        <w:rPr>
          <w:rFonts w:ascii="Tahoma" w:hAnsi="Tahoma" w:cs="Tahoma"/>
          <w:szCs w:val="20"/>
        </w:rPr>
        <w:t>многопотоковой</w:t>
      </w:r>
      <w:proofErr w:type="spellEnd"/>
      <w:r w:rsidRPr="006833BC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6833BC">
        <w:rPr>
          <w:rFonts w:ascii="Tahoma" w:hAnsi="Tahoma" w:cs="Tahoma"/>
          <w:bCs/>
          <w:szCs w:val="20"/>
          <w:lang w:val="en-US"/>
        </w:rPr>
        <w:t>IP</w:t>
      </w:r>
      <w:r w:rsidRPr="006833BC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</w:t>
      </w:r>
      <w:proofErr w:type="spellStart"/>
      <w:r w:rsidRPr="006833BC">
        <w:rPr>
          <w:rFonts w:ascii="Tahoma" w:hAnsi="Tahoma" w:cs="Tahoma"/>
          <w:bCs/>
          <w:szCs w:val="20"/>
        </w:rPr>
        <w:t>т.ч</w:t>
      </w:r>
      <w:proofErr w:type="spellEnd"/>
      <w:r w:rsidRPr="006833BC">
        <w:rPr>
          <w:rFonts w:ascii="Tahoma" w:hAnsi="Tahoma" w:cs="Tahoma"/>
          <w:bCs/>
          <w:szCs w:val="20"/>
        </w:rPr>
        <w:t xml:space="preserve">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возможность указать буквенное имя отправителя. Буквенное имя отправителя (</w:t>
      </w:r>
      <w:proofErr w:type="spellStart"/>
      <w:r w:rsidRPr="006833BC">
        <w:rPr>
          <w:rFonts w:ascii="Tahoma" w:hAnsi="Tahoma" w:cs="Tahoma"/>
          <w:bCs/>
          <w:szCs w:val="20"/>
        </w:rPr>
        <w:t>нейминг</w:t>
      </w:r>
      <w:proofErr w:type="spellEnd"/>
      <w:r w:rsidRPr="006833BC">
        <w:rPr>
          <w:rFonts w:ascii="Tahoma" w:hAnsi="Tahoma" w:cs="Tahoma"/>
          <w:bCs/>
          <w:szCs w:val="20"/>
        </w:rPr>
        <w:t xml:space="preserve">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</w:t>
      </w:r>
      <w:proofErr w:type="spellStart"/>
      <w:r w:rsidRPr="006833BC">
        <w:rPr>
          <w:rFonts w:ascii="Tahoma" w:hAnsi="Tahoma" w:cs="Tahoma"/>
          <w:bCs/>
          <w:szCs w:val="20"/>
        </w:rPr>
        <w:t>неймингов</w:t>
      </w:r>
      <w:proofErr w:type="spellEnd"/>
      <w:r w:rsidRPr="006833BC">
        <w:rPr>
          <w:rFonts w:ascii="Tahoma" w:hAnsi="Tahoma" w:cs="Tahoma"/>
          <w:bCs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833BC">
        <w:rPr>
          <w:rFonts w:ascii="Tahoma" w:hAnsi="Tahoma" w:cs="Tahoma"/>
          <w:bCs/>
          <w:szCs w:val="20"/>
        </w:rPr>
        <w:t>нейминги</w:t>
      </w:r>
      <w:proofErr w:type="spellEnd"/>
      <w:r w:rsidRPr="006833BC">
        <w:rPr>
          <w:rFonts w:ascii="Tahoma" w:hAnsi="Tahoma" w:cs="Tahoma"/>
          <w:bCs/>
          <w:szCs w:val="20"/>
        </w:rPr>
        <w:t xml:space="preserve">. </w:t>
      </w:r>
    </w:p>
    <w:p w14:paraId="4F5EAEB6" w14:textId="77777777" w:rsidR="007F241D" w:rsidRPr="006833BC" w:rsidRDefault="00D47C02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применимо, п</w:t>
      </w:r>
      <w:r w:rsidR="007F241D" w:rsidRPr="006833BC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</w:t>
      </w:r>
      <w:proofErr w:type="spellStart"/>
      <w:r w:rsidR="007F241D" w:rsidRPr="006833BC">
        <w:rPr>
          <w:rFonts w:ascii="Tahoma" w:hAnsi="Tahoma" w:cs="Tahoma"/>
          <w:szCs w:val="20"/>
        </w:rPr>
        <w:t>т.ч</w:t>
      </w:r>
      <w:proofErr w:type="spellEnd"/>
      <w:r w:rsidR="007F241D" w:rsidRPr="006833BC">
        <w:rPr>
          <w:rFonts w:ascii="Tahoma" w:hAnsi="Tahoma" w:cs="Tahoma"/>
          <w:szCs w:val="20"/>
        </w:rPr>
        <w:t xml:space="preserve">. через API) - отправка </w:t>
      </w:r>
      <w:r w:rsidR="001F7FDD" w:rsidRPr="006833BC">
        <w:rPr>
          <w:rFonts w:ascii="Tahoma" w:hAnsi="Tahoma" w:cs="Tahoma"/>
          <w:szCs w:val="20"/>
        </w:rPr>
        <w:t>сообщения по различным каналам</w:t>
      </w:r>
      <w:r w:rsidR="007F241D" w:rsidRPr="006833BC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="007F241D" w:rsidRPr="006833BC">
        <w:rPr>
          <w:rFonts w:ascii="Tahoma" w:hAnsi="Tahoma" w:cs="Tahoma"/>
          <w:szCs w:val="20"/>
        </w:rPr>
        <w:t>т.ч</w:t>
      </w:r>
      <w:proofErr w:type="spellEnd"/>
      <w:r w:rsidR="007F241D" w:rsidRPr="006833BC">
        <w:rPr>
          <w:rFonts w:ascii="Tahoma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</w:t>
      </w:r>
      <w:proofErr w:type="spellStart"/>
      <w:r w:rsidRPr="006833BC">
        <w:rPr>
          <w:rFonts w:ascii="Tahoma" w:hAnsi="Tahoma" w:cs="Tahoma"/>
          <w:szCs w:val="20"/>
        </w:rPr>
        <w:t>биллинга</w:t>
      </w:r>
      <w:proofErr w:type="spellEnd"/>
      <w:r w:rsidRPr="006833BC">
        <w:rPr>
          <w:rFonts w:ascii="Tahoma" w:hAnsi="Tahoma" w:cs="Tahoma"/>
          <w:szCs w:val="20"/>
        </w:rPr>
        <w:t>) выставлять Заказчику ежемесячные документы на оплату Услуг;</w:t>
      </w:r>
    </w:p>
    <w:p w14:paraId="1F622F82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14:paraId="14C55D81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6833BC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6833BC">
        <w:rPr>
          <w:rFonts w:ascii="Tahoma" w:hAnsi="Tahoma" w:cs="Tahoma"/>
          <w:color w:val="000000"/>
          <w:szCs w:val="20"/>
        </w:rPr>
        <w:t xml:space="preserve"> </w:t>
      </w:r>
      <w:r w:rsidRPr="006833BC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6833BC" w:rsidRDefault="007F241D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3A6A47A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6833BC" w:rsidRPr="006833BC">
        <w:rPr>
          <w:rFonts w:ascii="Tahoma" w:hAnsi="Tahoma" w:cs="Tahoma"/>
          <w:szCs w:val="20"/>
        </w:rPr>
        <w:t>Исполнителем.</w:t>
      </w:r>
      <w:r w:rsidRPr="006833BC">
        <w:rPr>
          <w:rFonts w:ascii="Tahoma" w:hAnsi="Tahoma" w:cs="Tahoma"/>
          <w:szCs w:val="20"/>
        </w:rPr>
        <w:t xml:space="preserve"> </w:t>
      </w:r>
    </w:p>
    <w:p w14:paraId="6EB05782" w14:textId="754FE47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6833BC" w:rsidRPr="006833BC">
        <w:rPr>
          <w:rFonts w:ascii="Tahoma" w:hAnsi="Tahoma" w:cs="Tahoma"/>
          <w:szCs w:val="20"/>
        </w:rPr>
        <w:t>Услуг, с</w:t>
      </w:r>
      <w:r w:rsidRPr="006833BC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</w:t>
      </w:r>
      <w:proofErr w:type="gramStart"/>
      <w:r w:rsidRPr="006833BC">
        <w:rPr>
          <w:rFonts w:ascii="Tahoma" w:hAnsi="Tahoma" w:cs="Tahoma"/>
          <w:szCs w:val="20"/>
        </w:rPr>
        <w:t>п.5.2.3.,</w:t>
      </w:r>
      <w:proofErr w:type="gramEnd"/>
      <w:r w:rsidRPr="006833BC">
        <w:rPr>
          <w:rFonts w:ascii="Tahoma" w:hAnsi="Tahoma" w:cs="Tahoma"/>
          <w:szCs w:val="20"/>
        </w:rPr>
        <w:t xml:space="preserve">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61F69FF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6833BC" w:rsidRPr="006833BC">
        <w:rPr>
          <w:rFonts w:ascii="Tahoma" w:hAnsi="Tahoma" w:cs="Tahoma"/>
          <w:szCs w:val="20"/>
        </w:rPr>
        <w:t>возмещения Заказчику</w:t>
      </w:r>
      <w:r w:rsidRPr="006833BC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5E02A863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6833BC"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6833BC"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6833BC" w:rsidRDefault="001D08BD" w:rsidP="006833BC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6D8B45D9" w:rsidR="001D08BD" w:rsidRDefault="001D08BD" w:rsidP="006833BC">
      <w:pPr>
        <w:pStyle w:val="afffa"/>
        <w:numPr>
          <w:ilvl w:val="1"/>
          <w:numId w:val="32"/>
        </w:num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</w:t>
      </w:r>
      <w:r w:rsidR="006833BC" w:rsidRPr="006833BC">
        <w:rPr>
          <w:rFonts w:ascii="Tahoma" w:hAnsi="Tahoma" w:cs="Tahoma"/>
          <w:szCs w:val="20"/>
        </w:rPr>
        <w:t>Исполнитель обязан</w:t>
      </w:r>
      <w:r w:rsidRPr="006833BC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6833BC">
        <w:rPr>
          <w:rFonts w:ascii="Tahoma" w:hAnsi="Tahoma" w:cs="Tahoma"/>
          <w:i/>
          <w:szCs w:val="20"/>
        </w:rPr>
        <w:t>.</w:t>
      </w:r>
      <w:r w:rsidRPr="006833BC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3142A424" w14:textId="77777777" w:rsidR="006833BC" w:rsidRPr="006833BC" w:rsidRDefault="006833BC" w:rsidP="006833BC">
      <w:pPr>
        <w:pStyle w:val="afffa"/>
        <w:tabs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2D980F3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6833BC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6833BC" w:rsidRPr="006833BC">
        <w:rPr>
          <w:rFonts w:ascii="Tahoma" w:eastAsia="Times New Roman" w:hAnsi="Tahoma" w:cs="Tahoma"/>
          <w:iCs/>
          <w:szCs w:val="20"/>
        </w:rPr>
        <w:t>просрочки,</w:t>
      </w:r>
      <w:r w:rsidRPr="006833BC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left" w:pos="709"/>
          <w:tab w:val="num" w:pos="851"/>
        </w:tabs>
        <w:jc w:val="both"/>
        <w:rPr>
          <w:i w:val="0"/>
        </w:rPr>
      </w:pPr>
      <w:r w:rsidRPr="006833BC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6833BC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6833BC" w:rsidRDefault="007D36A0" w:rsidP="006833B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6833BC">
        <w:rPr>
          <w:rFonts w:ascii="Tahoma" w:eastAsia="Times New Roman" w:hAnsi="Tahoma" w:cs="Tahoma"/>
          <w:szCs w:val="20"/>
        </w:rPr>
        <w:t xml:space="preserve"> </w:t>
      </w:r>
      <w:r w:rsidRPr="006833BC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7F3D47D5" w14:textId="77777777" w:rsidR="00087F56" w:rsidRPr="006833BC" w:rsidRDefault="00087F56" w:rsidP="006833BC">
      <w:pPr>
        <w:pStyle w:val="ConsPlusNormal"/>
        <w:numPr>
          <w:ilvl w:val="1"/>
          <w:numId w:val="7"/>
        </w:numPr>
        <w:tabs>
          <w:tab w:val="clear" w:pos="1866"/>
          <w:tab w:val="left" w:pos="709"/>
        </w:tabs>
        <w:ind w:left="0" w:firstLine="0"/>
        <w:jc w:val="both"/>
      </w:pPr>
      <w:r w:rsidRPr="006833BC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6833BC">
        <w:rPr>
          <w:rFonts w:eastAsia="Times New Roman"/>
          <w:i w:val="0"/>
          <w:lang w:eastAsia="ru-RU"/>
        </w:rPr>
        <w:t>в размере</w:t>
      </w:r>
      <w:r w:rsidRPr="006833BC">
        <w:rPr>
          <w:i w:val="0"/>
        </w:rPr>
        <w:t xml:space="preserve"> 0,05% от Цены Услуг</w:t>
      </w:r>
      <w:r w:rsidR="00740D86" w:rsidRPr="006833BC">
        <w:rPr>
          <w:i w:val="0"/>
        </w:rPr>
        <w:t xml:space="preserve"> </w:t>
      </w:r>
      <w:r w:rsidRPr="006833BC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6833BC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6833BC" w:rsidRDefault="007F241D" w:rsidP="006833BC">
      <w:pPr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6833BC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6833BC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6833BC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Уплата предусмотренн</w:t>
      </w:r>
      <w:r w:rsidRPr="006833BC">
        <w:rPr>
          <w:rFonts w:ascii="Tahoma" w:hAnsi="Tahoma" w:cs="Tahoma"/>
          <w:color w:val="000000"/>
          <w:szCs w:val="20"/>
        </w:rPr>
        <w:t>ых</w:t>
      </w:r>
      <w:r w:rsidRPr="006833BC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6833BC" w:rsidRDefault="00D3418E" w:rsidP="006833BC">
      <w:pPr>
        <w:pStyle w:val="afff2"/>
        <w:numPr>
          <w:ilvl w:val="1"/>
          <w:numId w:val="5"/>
        </w:numPr>
        <w:tabs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6833BC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6833BC">
        <w:rPr>
          <w:rFonts w:ascii="Tahoma" w:hAnsi="Tahoma" w:cs="Tahoma"/>
          <w:szCs w:val="20"/>
        </w:rPr>
        <w:t>доначисленных</w:t>
      </w:r>
      <w:proofErr w:type="spellEnd"/>
      <w:r w:rsidRPr="006833BC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6833BC">
        <w:rPr>
          <w:rFonts w:ascii="Tahoma" w:hAnsi="Tahoma" w:cs="Tahoma"/>
          <w:strike/>
          <w:szCs w:val="20"/>
        </w:rPr>
        <w:t>и</w:t>
      </w:r>
      <w:r w:rsidRPr="006833BC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7F392B9A" w:rsidR="007F241D" w:rsidRPr="006833BC" w:rsidRDefault="007F241D" w:rsidP="006833BC">
      <w:pPr>
        <w:pStyle w:val="afff2"/>
        <w:numPr>
          <w:ilvl w:val="1"/>
          <w:numId w:val="5"/>
        </w:numPr>
        <w:tabs>
          <w:tab w:val="clear" w:pos="1866"/>
          <w:tab w:val="left" w:pos="567"/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F4AA97B" w14:textId="77777777" w:rsidR="006833BC" w:rsidRPr="006833BC" w:rsidRDefault="006833BC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6833BC" w:rsidRDefault="000E04A3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 xml:space="preserve">Стороны освобождаются </w:t>
      </w:r>
      <w:r w:rsidRPr="006833BC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6833BC" w:rsidRDefault="000E04A3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6833BC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6833BC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6833BC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num" w:pos="709"/>
        </w:tabs>
        <w:jc w:val="both"/>
        <w:rPr>
          <w:i w:val="0"/>
        </w:rPr>
      </w:pPr>
      <w:r w:rsidRPr="006833BC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709"/>
        </w:tabs>
        <w:jc w:val="both"/>
        <w:rPr>
          <w:i w:val="0"/>
        </w:rPr>
      </w:pPr>
      <w:r w:rsidRPr="006833BC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A4ED26" w14:textId="77777777" w:rsidR="007F241D" w:rsidRPr="006833BC" w:rsidRDefault="007F241D" w:rsidP="006833BC">
      <w:pPr>
        <w:widowControl w:val="0"/>
        <w:numPr>
          <w:ilvl w:val="1"/>
          <w:numId w:val="5"/>
        </w:numPr>
        <w:tabs>
          <w:tab w:val="num" w:pos="709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6833BC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6833BC" w:rsidRDefault="007F241D" w:rsidP="006833BC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1444F241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6833BC" w:rsidRPr="006833BC">
        <w:rPr>
          <w:i w:val="0"/>
        </w:rPr>
        <w:t>письма и иные документы,</w:t>
      </w:r>
      <w:r w:rsidRPr="006833BC">
        <w:rPr>
          <w:i w:val="0"/>
        </w:rPr>
        <w:t xml:space="preserve"> оформляемые Сторонами при исполнении </w:t>
      </w:r>
      <w:r w:rsidR="006833BC" w:rsidRPr="006833BC">
        <w:rPr>
          <w:i w:val="0"/>
        </w:rPr>
        <w:t>настоящего Договора,</w:t>
      </w:r>
      <w:r w:rsidRPr="006833BC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6833BC" w:rsidRDefault="00C0468B" w:rsidP="006833BC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6833BC">
        <w:rPr>
          <w:rFonts w:ascii="Tahoma" w:hAnsi="Tahoma" w:cs="Tahoma"/>
          <w:iCs/>
          <w:szCs w:val="20"/>
        </w:rPr>
        <w:t>5% от Цены Услуг</w:t>
      </w:r>
      <w:r w:rsidRPr="006833BC">
        <w:rPr>
          <w:rFonts w:ascii="Tahoma" w:hAnsi="Tahoma" w:cs="Tahoma"/>
          <w:szCs w:val="20"/>
        </w:rPr>
        <w:t xml:space="preserve"> </w:t>
      </w:r>
      <w:r w:rsidRPr="006833BC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6833BC">
        <w:rPr>
          <w:rFonts w:ascii="Tahoma" w:hAnsi="Tahoma" w:cs="Tahoma"/>
          <w:szCs w:val="20"/>
        </w:rPr>
        <w:t>.</w:t>
      </w:r>
    </w:p>
    <w:p w14:paraId="77D74F22" w14:textId="77777777" w:rsidR="00C0468B" w:rsidRPr="006833BC" w:rsidRDefault="00C0468B" w:rsidP="006833BC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2547F8D9" w:rsidR="00C0468B" w:rsidRPr="006833BC" w:rsidRDefault="00C0468B" w:rsidP="006833BC">
      <w:pPr>
        <w:pStyle w:val="ConsPlusNormal"/>
        <w:tabs>
          <w:tab w:val="num" w:pos="423"/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В таком случае Заказчик обязан оплатить Услуги, фактически оказанные </w:t>
      </w:r>
      <w:r w:rsidR="006833BC" w:rsidRPr="006833BC">
        <w:rPr>
          <w:i w:val="0"/>
        </w:rPr>
        <w:t>Исполнителем на</w:t>
      </w:r>
      <w:r w:rsidRPr="006833BC">
        <w:rPr>
          <w:i w:val="0"/>
        </w:rPr>
        <w:t xml:space="preserve"> момент получения уведомления Заказчика об отказе от исполнения Договора</w:t>
      </w:r>
      <w:r w:rsidRPr="006833BC">
        <w:t xml:space="preserve"> </w:t>
      </w:r>
      <w:r w:rsidRPr="006833BC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2529E1ED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  <w:lang w:val="en-US"/>
        </w:rPr>
        <w:t>b</w:t>
      </w:r>
      <w:r w:rsidRPr="006833BC">
        <w:rPr>
          <w:i w:val="0"/>
        </w:rPr>
        <w:t xml:space="preserve">)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0EBBDBB4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f)</w:t>
      </w:r>
      <w:r w:rsidR="006833BC">
        <w:rPr>
          <w:i w:val="0"/>
        </w:rPr>
        <w:t xml:space="preserve"> </w:t>
      </w:r>
      <w:r w:rsidRPr="006833BC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  <w:lang w:val="en-US"/>
        </w:rPr>
        <w:t>h</w:t>
      </w:r>
      <w:r w:rsidRPr="006833BC">
        <w:rPr>
          <w:i w:val="0"/>
        </w:rPr>
        <w:t xml:space="preserve">) </w:t>
      </w:r>
      <w:proofErr w:type="gramStart"/>
      <w:r w:rsidRPr="006833BC">
        <w:rPr>
          <w:i w:val="0"/>
        </w:rPr>
        <w:t>в</w:t>
      </w:r>
      <w:proofErr w:type="gramEnd"/>
      <w:r w:rsidRPr="006833BC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14:paraId="5B7804AB" w14:textId="15F859C1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6833BC" w:rsidRPr="006833BC">
        <w:rPr>
          <w:i w:val="0"/>
        </w:rPr>
        <w:t>Договора,</w:t>
      </w:r>
      <w:r w:rsidRPr="006833BC">
        <w:rPr>
          <w:i w:val="0"/>
        </w:rPr>
        <w:t xml:space="preserve"> Заказчик вправе потребовать, а </w:t>
      </w:r>
      <w:r w:rsidR="006833BC" w:rsidRPr="006833BC">
        <w:rPr>
          <w:i w:val="0"/>
        </w:rPr>
        <w:t>Исполнитель обязан</w:t>
      </w:r>
      <w:r w:rsidRPr="006833BC">
        <w:rPr>
          <w:i w:val="0"/>
        </w:rPr>
        <w:t xml:space="preserve"> возместить Заказчику убытки, в том числе упущенную выгоду.</w:t>
      </w:r>
    </w:p>
    <w:p w14:paraId="26580CAF" w14:textId="3BAA48E9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6833BC" w:rsidRPr="006833BC">
        <w:rPr>
          <w:i w:val="0"/>
        </w:rPr>
        <w:t>Договора,</w:t>
      </w:r>
      <w:r w:rsidRPr="006833BC">
        <w:rPr>
          <w:i w:val="0"/>
        </w:rPr>
        <w:t xml:space="preserve"> в любой период времени в течение действия Договора вне зависимости от </w:t>
      </w:r>
      <w:r w:rsidR="006833BC" w:rsidRPr="006833BC">
        <w:rPr>
          <w:i w:val="0"/>
        </w:rPr>
        <w:t>того,</w:t>
      </w:r>
      <w:r w:rsidRPr="006833BC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устранил </w:t>
      </w:r>
      <w:r w:rsidR="006833BC" w:rsidRPr="006833BC">
        <w:rPr>
          <w:i w:val="0"/>
        </w:rPr>
        <w:t>обстоятельства,</w:t>
      </w:r>
      <w:r w:rsidRPr="006833BC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6833BC">
      <w:pPr>
        <w:pStyle w:val="ConsPlusNormal"/>
        <w:tabs>
          <w:tab w:val="num" w:pos="709"/>
        </w:tabs>
        <w:jc w:val="both"/>
        <w:rPr>
          <w:rFonts w:eastAsia="Times New Roman"/>
          <w:i w:val="0"/>
          <w:iCs w:val="0"/>
          <w:lang w:eastAsia="ru-RU"/>
        </w:rPr>
      </w:pPr>
      <w:r w:rsidRPr="006833BC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6833BC">
        <w:rPr>
          <w:rFonts w:eastAsia="Times New Roman"/>
          <w:i w:val="0"/>
          <w:iCs w:val="0"/>
          <w:lang w:eastAsia="ru-RU"/>
        </w:rPr>
        <w:t>% от Цены Услуг.</w:t>
      </w:r>
    </w:p>
    <w:p w14:paraId="57E83FB0" w14:textId="77777777" w:rsidR="006833BC" w:rsidRPr="006833BC" w:rsidRDefault="006833BC" w:rsidP="006833BC">
      <w:pPr>
        <w:pStyle w:val="ConsPlusNormal"/>
        <w:tabs>
          <w:tab w:val="num" w:pos="709"/>
        </w:tabs>
        <w:jc w:val="both"/>
        <w:rPr>
          <w:bCs/>
        </w:rPr>
      </w:pPr>
    </w:p>
    <w:p w14:paraId="5D49FDC1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A98CCB2" w14:textId="48078C9A" w:rsidR="007F241D" w:rsidRPr="006833BC" w:rsidRDefault="007F241D" w:rsidP="006833BC">
      <w:pPr>
        <w:pStyle w:val="ConsNormal"/>
        <w:numPr>
          <w:ilvl w:val="1"/>
          <w:numId w:val="5"/>
        </w:numPr>
        <w:tabs>
          <w:tab w:val="clear" w:pos="1866"/>
          <w:tab w:val="left" w:pos="567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6833BC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="006833BC">
        <w:rPr>
          <w:rFonts w:ascii="Tahoma" w:hAnsi="Tahoma" w:cs="Tahoma"/>
          <w:color w:val="000000" w:themeColor="text1"/>
        </w:rPr>
        <w:t xml:space="preserve"> </w:t>
      </w:r>
      <w:r w:rsidRPr="006833BC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6833BC" w:rsidRDefault="00A8580F" w:rsidP="006833BC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6833BC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06C03FE9" w:rsidR="00C0468B" w:rsidRPr="006833BC" w:rsidRDefault="007F241D" w:rsidP="006833BC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6833BC">
        <w:rPr>
          <w:rFonts w:ascii="Tahoma" w:hAnsi="Tahoma" w:cs="Tahoma"/>
          <w:szCs w:val="20"/>
        </w:rPr>
        <w:t xml:space="preserve">     </w:t>
      </w:r>
      <w:r w:rsidR="00C0468B" w:rsidRPr="006833BC">
        <w:rPr>
          <w:rFonts w:ascii="Tahoma" w:hAnsi="Tahoma" w:cs="Tahoma"/>
          <w:color w:val="000000"/>
          <w:szCs w:val="20"/>
        </w:rPr>
        <w:t>Уполномоченные лица:</w:t>
      </w:r>
      <w:r w:rsidR="006833BC">
        <w:rPr>
          <w:rFonts w:ascii="Tahoma" w:hAnsi="Tahoma" w:cs="Tahoma"/>
          <w:color w:val="000000"/>
          <w:szCs w:val="20"/>
        </w:rPr>
        <w:t xml:space="preserve"> </w:t>
      </w:r>
      <w:r w:rsidR="00C0468B" w:rsidRPr="006833BC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64A9D146" w14:textId="77777777" w:rsidR="006833BC" w:rsidRDefault="00C0468B" w:rsidP="006833BC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78A5EF4F" w:rsidR="00C0468B" w:rsidRPr="006833BC" w:rsidRDefault="00C0468B" w:rsidP="006833BC">
      <w:pPr>
        <w:pStyle w:val="ConsNormal"/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>от Заказчика     ____</w:t>
      </w:r>
      <w:proofErr w:type="gramStart"/>
      <w:r w:rsidRPr="006833BC">
        <w:rPr>
          <w:rFonts w:ascii="Tahoma" w:hAnsi="Tahoma" w:cs="Tahoma"/>
        </w:rPr>
        <w:t>_[</w:t>
      </w:r>
      <w:proofErr w:type="gramEnd"/>
      <w:r w:rsidRPr="006833BC">
        <w:rPr>
          <w:rFonts w:ascii="Tahoma" w:hAnsi="Tahoma" w:cs="Tahoma"/>
        </w:rPr>
        <w:t xml:space="preserve">Фамилия И.О.]___ телефон __________, </w:t>
      </w:r>
      <w:r w:rsidRPr="006833BC">
        <w:rPr>
          <w:rFonts w:ascii="Tahoma" w:hAnsi="Tahoma" w:cs="Tahoma"/>
          <w:lang w:val="en-US"/>
        </w:rPr>
        <w:t>e</w:t>
      </w:r>
      <w:r w:rsidRPr="006833BC">
        <w:rPr>
          <w:rFonts w:ascii="Tahoma" w:hAnsi="Tahoma" w:cs="Tahoma"/>
        </w:rPr>
        <w:t>-</w:t>
      </w:r>
      <w:r w:rsidRPr="006833BC">
        <w:rPr>
          <w:rFonts w:ascii="Tahoma" w:hAnsi="Tahoma" w:cs="Tahoma"/>
          <w:lang w:val="en-US"/>
        </w:rPr>
        <w:t>mail</w:t>
      </w:r>
      <w:r w:rsidRPr="006833BC">
        <w:rPr>
          <w:rFonts w:ascii="Tahoma" w:hAnsi="Tahoma" w:cs="Tahoma"/>
        </w:rPr>
        <w:t>: ______________________;</w:t>
      </w:r>
    </w:p>
    <w:p w14:paraId="17737206" w14:textId="77777777" w:rsidR="00C0468B" w:rsidRPr="006833BC" w:rsidRDefault="00C0468B" w:rsidP="006833BC">
      <w:pPr>
        <w:pStyle w:val="ConsNormal"/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>от Исполнителя ____</w:t>
      </w:r>
      <w:proofErr w:type="gramStart"/>
      <w:r w:rsidRPr="006833BC">
        <w:rPr>
          <w:rFonts w:ascii="Tahoma" w:hAnsi="Tahoma" w:cs="Tahoma"/>
        </w:rPr>
        <w:t>_[</w:t>
      </w:r>
      <w:proofErr w:type="gramEnd"/>
      <w:r w:rsidRPr="006833BC">
        <w:rPr>
          <w:rFonts w:ascii="Tahoma" w:hAnsi="Tahoma" w:cs="Tahoma"/>
        </w:rPr>
        <w:t xml:space="preserve">Фамилия И.О.]___ телефон __________, </w:t>
      </w:r>
      <w:r w:rsidRPr="006833BC">
        <w:rPr>
          <w:rFonts w:ascii="Tahoma" w:hAnsi="Tahoma" w:cs="Tahoma"/>
          <w:lang w:val="en-US"/>
        </w:rPr>
        <w:t>e</w:t>
      </w:r>
      <w:r w:rsidRPr="006833BC">
        <w:rPr>
          <w:rFonts w:ascii="Tahoma" w:hAnsi="Tahoma" w:cs="Tahoma"/>
        </w:rPr>
        <w:t>-</w:t>
      </w:r>
      <w:r w:rsidRPr="006833BC">
        <w:rPr>
          <w:rFonts w:ascii="Tahoma" w:hAnsi="Tahoma" w:cs="Tahoma"/>
          <w:lang w:val="en-US"/>
        </w:rPr>
        <w:t>mail</w:t>
      </w:r>
      <w:r w:rsidRPr="006833BC">
        <w:rPr>
          <w:rFonts w:ascii="Tahoma" w:hAnsi="Tahoma" w:cs="Tahoma"/>
        </w:rPr>
        <w:t>: ______________________.</w:t>
      </w:r>
    </w:p>
    <w:p w14:paraId="13DF10EB" w14:textId="77777777" w:rsidR="00433BAE" w:rsidRPr="006833BC" w:rsidRDefault="00433BAE" w:rsidP="006833BC">
      <w:pPr>
        <w:pStyle w:val="ConsNormal"/>
        <w:numPr>
          <w:ilvl w:val="1"/>
          <w:numId w:val="32"/>
        </w:numPr>
        <w:tabs>
          <w:tab w:val="left" w:pos="709"/>
        </w:tabs>
        <w:contextualSpacing/>
        <w:jc w:val="both"/>
        <w:rPr>
          <w:rFonts w:ascii="Tahoma" w:hAnsi="Tahoma" w:cs="Tahoma"/>
        </w:rPr>
      </w:pPr>
      <w:r w:rsidRPr="006833BC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4BB33800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При отсутствии письменного согласия Заказчика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вправе:</w:t>
      </w:r>
    </w:p>
    <w:p w14:paraId="531F332A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18C5F5A3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6833BC" w:rsidRPr="006833BC">
        <w:rPr>
          <w:i w:val="0"/>
        </w:rPr>
        <w:t>Исполнитель настоящим</w:t>
      </w:r>
      <w:r w:rsidRPr="006833BC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295E7FB1" w14:textId="77777777" w:rsidR="007F241D" w:rsidRPr="006833BC" w:rsidRDefault="007F241D" w:rsidP="006833BC">
      <w:pPr>
        <w:pStyle w:val="ConsPlusNormal"/>
        <w:jc w:val="both"/>
        <w:rPr>
          <w:i w:val="0"/>
        </w:rPr>
      </w:pPr>
    </w:p>
    <w:p w14:paraId="29556A57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6833BC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i w:val="0"/>
        </w:rPr>
      </w:pPr>
      <w:r w:rsidRPr="006833BC">
        <w:rPr>
          <w:i w:val="0"/>
        </w:rPr>
        <w:t xml:space="preserve">Любые юридически значимые сообщения, в </w:t>
      </w:r>
      <w:proofErr w:type="spellStart"/>
      <w:r w:rsidRPr="006833BC">
        <w:rPr>
          <w:i w:val="0"/>
        </w:rPr>
        <w:t>т.ч</w:t>
      </w:r>
      <w:proofErr w:type="spellEnd"/>
      <w:r w:rsidRPr="006833BC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i w:val="0"/>
        </w:rPr>
      </w:pPr>
      <w:r w:rsidRPr="006833BC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3B09924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6833BC" w:rsidRPr="006833BC">
        <w:rPr>
          <w:i w:val="0"/>
        </w:rPr>
        <w:t>почтовой,</w:t>
      </w:r>
      <w:r w:rsidRPr="006833BC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left" w:pos="284"/>
          <w:tab w:val="num" w:pos="426"/>
        </w:tabs>
        <w:jc w:val="both"/>
        <w:rPr>
          <w:i w:val="0"/>
        </w:rPr>
      </w:pPr>
      <w:r w:rsidRPr="006833BC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6833BC">
        <w:rPr>
          <w:rFonts w:ascii="Tahoma" w:hAnsi="Tahoma" w:cs="Tahoma"/>
          <w:szCs w:val="20"/>
        </w:rPr>
        <w:t>т.ч</w:t>
      </w:r>
      <w:proofErr w:type="spellEnd"/>
      <w:r w:rsidRPr="006833BC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6833BC" w:rsidRDefault="00536794" w:rsidP="006833B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12.12.1. Заказчику: </w:t>
      </w:r>
      <w:r w:rsidRPr="006833B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6833BC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12.12.2. Исполнителю: </w:t>
      </w:r>
      <w:r w:rsidRPr="006833B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6833BC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6833BC" w:rsidRDefault="00536794" w:rsidP="006833B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5E969AFF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Заказчика:</w:t>
      </w:r>
      <w:r w:rsidRPr="006833BC">
        <w:rPr>
          <w:rFonts w:ascii="Tahoma" w:hAnsi="Tahoma" w:cs="Tahoma"/>
          <w:spacing w:val="-3"/>
          <w:szCs w:val="20"/>
        </w:rPr>
        <w:t xml:space="preserve"> </w:t>
      </w:r>
      <w:r w:rsidRPr="006833BC">
        <w:rPr>
          <w:rFonts w:ascii="Tahoma" w:hAnsi="Tahoma" w:cs="Tahoma"/>
          <w:spacing w:val="-3"/>
          <w:szCs w:val="20"/>
          <w:lang w:val="en-US"/>
        </w:rPr>
        <w:t>E</w:t>
      </w:r>
      <w:r w:rsidRPr="006833BC">
        <w:rPr>
          <w:rFonts w:ascii="Tahoma" w:hAnsi="Tahoma" w:cs="Tahoma"/>
          <w:spacing w:val="-3"/>
          <w:szCs w:val="20"/>
        </w:rPr>
        <w:t>-</w:t>
      </w:r>
      <w:r w:rsidRPr="006833BC">
        <w:rPr>
          <w:rFonts w:ascii="Tahoma" w:hAnsi="Tahoma" w:cs="Tahoma"/>
          <w:spacing w:val="-3"/>
          <w:szCs w:val="20"/>
          <w:lang w:val="en-US"/>
        </w:rPr>
        <w:t>mail</w:t>
      </w:r>
      <w:r w:rsidRPr="006833BC">
        <w:rPr>
          <w:rFonts w:ascii="Tahoma" w:hAnsi="Tahoma" w:cs="Tahoma"/>
          <w:spacing w:val="-3"/>
          <w:szCs w:val="20"/>
        </w:rPr>
        <w:t xml:space="preserve">: </w:t>
      </w:r>
      <w:r w:rsidRPr="006833BC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6833BC">
        <w:rPr>
          <w:rFonts w:ascii="Tahoma" w:hAnsi="Tahoma" w:cs="Tahoma"/>
          <w:szCs w:val="20"/>
        </w:rPr>
        <w:t>;</w:t>
      </w:r>
    </w:p>
    <w:p w14:paraId="4B288465" w14:textId="6CC8BF4C" w:rsidR="00536794" w:rsidRPr="006833BC" w:rsidRDefault="00536794" w:rsidP="007B0F19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Исполнителя:</w:t>
      </w:r>
      <w:r w:rsidR="007B0F19">
        <w:rPr>
          <w:rFonts w:ascii="Tahoma" w:hAnsi="Tahoma" w:cs="Tahoma"/>
          <w:szCs w:val="20"/>
        </w:rPr>
        <w:t xml:space="preserve"> </w:t>
      </w:r>
      <w:r w:rsidRPr="006833BC">
        <w:rPr>
          <w:rFonts w:ascii="Tahoma" w:hAnsi="Tahoma" w:cs="Tahoma"/>
          <w:spacing w:val="-3"/>
          <w:szCs w:val="20"/>
          <w:lang w:val="en-US"/>
        </w:rPr>
        <w:t>E</w:t>
      </w:r>
      <w:r w:rsidRPr="006833BC">
        <w:rPr>
          <w:rFonts w:ascii="Tahoma" w:hAnsi="Tahoma" w:cs="Tahoma"/>
          <w:spacing w:val="-3"/>
          <w:szCs w:val="20"/>
        </w:rPr>
        <w:t>-</w:t>
      </w:r>
      <w:r w:rsidRPr="006833BC">
        <w:rPr>
          <w:rFonts w:ascii="Tahoma" w:hAnsi="Tahoma" w:cs="Tahoma"/>
          <w:spacing w:val="-3"/>
          <w:szCs w:val="20"/>
          <w:lang w:val="en-US"/>
        </w:rPr>
        <w:t>mail</w:t>
      </w:r>
      <w:r w:rsidRPr="006833BC">
        <w:rPr>
          <w:rFonts w:ascii="Tahoma" w:hAnsi="Tahoma" w:cs="Tahoma"/>
          <w:spacing w:val="-3"/>
          <w:szCs w:val="20"/>
        </w:rPr>
        <w:t xml:space="preserve">: </w:t>
      </w:r>
      <w:r w:rsidRPr="006833BC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1FE0D3AE" w14:textId="77777777" w:rsidR="00913C0C" w:rsidRPr="006833BC" w:rsidRDefault="00913C0C" w:rsidP="006833B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5237C046" w14:textId="463EBDE8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6833BC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6833BC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6833BC" w:rsidRDefault="00913C0C" w:rsidP="006833BC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6833BC" w:rsidRDefault="00913C0C" w:rsidP="006833BC">
      <w:pPr>
        <w:tabs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6833BC" w:rsidRDefault="00913C0C" w:rsidP="006833BC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68206E2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82C5B18" w14:textId="6B2C1D38" w:rsidR="006C5723" w:rsidRPr="006833BC" w:rsidRDefault="006C5723" w:rsidP="006833BC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6833BC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5AD814DA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б)</w:t>
      </w:r>
      <w:r w:rsidR="006833BC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6833BC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6833BC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6833BC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6833BC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0789B8DA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6833BC" w:rsidRPr="006833BC">
        <w:rPr>
          <w:rFonts w:ascii="Tahoma" w:eastAsia="Times New Roman" w:hAnsi="Tahoma" w:cs="Tahoma"/>
          <w:szCs w:val="20"/>
        </w:rPr>
        <w:t>документов или</w:t>
      </w:r>
      <w:r w:rsidRPr="006833BC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17DCA728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в </w:t>
      </w:r>
      <w:r w:rsidR="006833BC" w:rsidRPr="006833BC">
        <w:rPr>
          <w:rFonts w:ascii="Tahoma" w:eastAsia="Times New Roman" w:hAnsi="Tahoma" w:cs="Tahoma"/>
          <w:szCs w:val="20"/>
        </w:rPr>
        <w:t>случае передачи</w:t>
      </w:r>
      <w:r w:rsidRPr="006833BC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6833BC" w:rsidRDefault="006C5723" w:rsidP="006833BC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6833BC" w:rsidRDefault="006C5723" w:rsidP="006833BC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6833BC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6833BC">
        <w:rPr>
          <w:rFonts w:ascii="Tahoma" w:eastAsia="Times New Roman" w:hAnsi="Tahoma" w:cs="Tahoma"/>
          <w:szCs w:val="20"/>
          <w:lang w:val="en-US"/>
        </w:rPr>
        <w:t>Internet</w:t>
      </w:r>
      <w:r w:rsidRPr="006833BC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0B76BBED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6833BC" w:rsidRPr="006833BC">
        <w:rPr>
          <w:rFonts w:ascii="Tahoma" w:eastAsia="Times New Roman" w:hAnsi="Tahoma" w:cs="Tahoma"/>
          <w:szCs w:val="20"/>
        </w:rPr>
        <w:t>известна,</w:t>
      </w:r>
      <w:r w:rsidRPr="006833BC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530710D4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6833BC" w:rsidRPr="006833BC">
        <w:rPr>
          <w:rFonts w:ascii="Tahoma" w:eastAsia="Times New Roman" w:hAnsi="Tahoma" w:cs="Tahoma"/>
          <w:szCs w:val="20"/>
        </w:rPr>
        <w:t>иных правомерных</w:t>
      </w:r>
      <w:r w:rsidRPr="006833BC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6833BC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6833BC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6833BC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7423B758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6833BC" w:rsidRPr="006833BC">
        <w:rPr>
          <w:rFonts w:ascii="Tahoma" w:eastAsia="Times New Roman" w:hAnsi="Tahoma" w:cs="Tahoma"/>
          <w:szCs w:val="20"/>
        </w:rPr>
        <w:t>размере 500</w:t>
      </w:r>
      <w:r w:rsidRPr="006833BC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6CF69313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6833BC" w:rsidRPr="006833BC">
        <w:rPr>
          <w:rFonts w:ascii="Tahoma" w:eastAsia="Times New Roman" w:hAnsi="Tahoma" w:cs="Tahoma"/>
          <w:szCs w:val="20"/>
        </w:rPr>
        <w:t>течение 3</w:t>
      </w:r>
      <w:r w:rsidRPr="006833BC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6833BC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6833BC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6833BC" w:rsidRDefault="006C5723" w:rsidP="006833B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6833BC" w:rsidRDefault="006C5723" w:rsidP="006833BC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0DCD4D48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6833BC" w:rsidRPr="006833BC">
        <w:rPr>
          <w:rFonts w:ascii="Tahoma" w:hAnsi="Tahoma" w:cs="Tahoma"/>
          <w:szCs w:val="20"/>
        </w:rPr>
        <w:t>одинаковую юридическую</w:t>
      </w:r>
      <w:r w:rsidRPr="006833BC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6833BC" w:rsidRDefault="006C5723" w:rsidP="006833BC">
      <w:pPr>
        <w:pStyle w:val="afffa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6B60EE01" w:rsidR="006C5723" w:rsidRPr="006833BC" w:rsidRDefault="006C5723" w:rsidP="006833B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случае не уведомления Заказчика </w:t>
      </w:r>
      <w:r w:rsidR="006833BC" w:rsidRPr="006833BC">
        <w:rPr>
          <w:rFonts w:ascii="Tahoma" w:hAnsi="Tahoma" w:cs="Tahoma"/>
          <w:szCs w:val="20"/>
        </w:rPr>
        <w:t>о событиях,</w:t>
      </w:r>
      <w:r w:rsidRPr="006833BC">
        <w:rPr>
          <w:rFonts w:ascii="Tahoma" w:hAnsi="Tahoma" w:cs="Tahoma"/>
          <w:szCs w:val="20"/>
        </w:rPr>
        <w:t xml:space="preserve"> указанных в настоящем пункте, </w:t>
      </w:r>
      <w:r w:rsidR="006833BC" w:rsidRPr="006833BC">
        <w:rPr>
          <w:rFonts w:ascii="Tahoma" w:hAnsi="Tahoma" w:cs="Tahoma"/>
          <w:szCs w:val="20"/>
        </w:rPr>
        <w:t>Исполнитель несет</w:t>
      </w:r>
      <w:r w:rsidRPr="006833BC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6833BC">
        <w:rPr>
          <w:rFonts w:ascii="Tahoma" w:hAnsi="Tahoma" w:cs="Tahoma"/>
          <w:szCs w:val="20"/>
        </w:rPr>
        <w:t>т.ч</w:t>
      </w:r>
      <w:proofErr w:type="spellEnd"/>
      <w:r w:rsidRPr="006833BC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</w:t>
      </w:r>
      <w:proofErr w:type="spellStart"/>
      <w:r w:rsidRPr="006833BC">
        <w:rPr>
          <w:rFonts w:ascii="Tahoma" w:hAnsi="Tahoma" w:cs="Tahoma"/>
          <w:szCs w:val="20"/>
        </w:rPr>
        <w:t>pdf</w:t>
      </w:r>
      <w:proofErr w:type="spellEnd"/>
      <w:r w:rsidRPr="006833BC">
        <w:rPr>
          <w:rFonts w:ascii="Tahoma" w:hAnsi="Tahoma" w:cs="Tahoma"/>
          <w:szCs w:val="20"/>
        </w:rPr>
        <w:t xml:space="preserve"> (</w:t>
      </w:r>
      <w:proofErr w:type="spellStart"/>
      <w:r w:rsidRPr="006833BC">
        <w:rPr>
          <w:rFonts w:ascii="Tahoma" w:hAnsi="Tahoma" w:cs="Tahoma"/>
          <w:szCs w:val="20"/>
        </w:rPr>
        <w:t>Portable</w:t>
      </w:r>
      <w:proofErr w:type="spellEnd"/>
      <w:r w:rsidRPr="006833BC">
        <w:rPr>
          <w:rFonts w:ascii="Tahoma" w:hAnsi="Tahoma" w:cs="Tahoma"/>
          <w:szCs w:val="20"/>
        </w:rPr>
        <w:t xml:space="preserve"> </w:t>
      </w:r>
      <w:proofErr w:type="spellStart"/>
      <w:r w:rsidRPr="006833BC">
        <w:rPr>
          <w:rFonts w:ascii="Tahoma" w:hAnsi="Tahoma" w:cs="Tahoma"/>
          <w:szCs w:val="20"/>
        </w:rPr>
        <w:t>Document</w:t>
      </w:r>
      <w:proofErr w:type="spellEnd"/>
      <w:r w:rsidRPr="006833BC">
        <w:rPr>
          <w:rFonts w:ascii="Tahoma" w:hAnsi="Tahoma" w:cs="Tahoma"/>
          <w:szCs w:val="20"/>
        </w:rPr>
        <w:t xml:space="preserve"> </w:t>
      </w:r>
      <w:proofErr w:type="spellStart"/>
      <w:r w:rsidRPr="006833BC">
        <w:rPr>
          <w:rFonts w:ascii="Tahoma" w:hAnsi="Tahoma" w:cs="Tahoma"/>
          <w:szCs w:val="20"/>
        </w:rPr>
        <w:t>Format</w:t>
      </w:r>
      <w:proofErr w:type="spellEnd"/>
      <w:r w:rsidRPr="006833BC">
        <w:rPr>
          <w:rFonts w:ascii="Tahoma" w:hAnsi="Tahoma" w:cs="Tahoma"/>
          <w:szCs w:val="20"/>
        </w:rPr>
        <w:t xml:space="preserve">), </w:t>
      </w:r>
      <w:proofErr w:type="spellStart"/>
      <w:r w:rsidRPr="006833BC">
        <w:rPr>
          <w:rFonts w:ascii="Tahoma" w:hAnsi="Tahoma" w:cs="Tahoma"/>
          <w:szCs w:val="20"/>
        </w:rPr>
        <w:t>doc</w:t>
      </w:r>
      <w:proofErr w:type="spellEnd"/>
      <w:r w:rsidRPr="006833BC">
        <w:rPr>
          <w:rFonts w:ascii="Tahoma" w:hAnsi="Tahoma" w:cs="Tahoma"/>
          <w:szCs w:val="20"/>
        </w:rPr>
        <w:t xml:space="preserve"> (MS </w:t>
      </w:r>
      <w:proofErr w:type="spellStart"/>
      <w:r w:rsidRPr="006833BC">
        <w:rPr>
          <w:rFonts w:ascii="Tahoma" w:hAnsi="Tahoma" w:cs="Tahoma"/>
          <w:szCs w:val="20"/>
        </w:rPr>
        <w:t>Word</w:t>
      </w:r>
      <w:proofErr w:type="spellEnd"/>
      <w:r w:rsidRPr="006833BC">
        <w:rPr>
          <w:rFonts w:ascii="Tahoma" w:hAnsi="Tahoma" w:cs="Tahoma"/>
          <w:szCs w:val="20"/>
        </w:rPr>
        <w:t xml:space="preserve">), </w:t>
      </w:r>
      <w:proofErr w:type="spellStart"/>
      <w:r w:rsidRPr="006833BC">
        <w:rPr>
          <w:rFonts w:ascii="Tahoma" w:hAnsi="Tahoma" w:cs="Tahoma"/>
          <w:szCs w:val="20"/>
        </w:rPr>
        <w:t>xls</w:t>
      </w:r>
      <w:proofErr w:type="spellEnd"/>
      <w:r w:rsidRPr="006833BC">
        <w:rPr>
          <w:rFonts w:ascii="Tahoma" w:hAnsi="Tahoma" w:cs="Tahoma"/>
          <w:szCs w:val="20"/>
        </w:rPr>
        <w:t xml:space="preserve"> (MS </w:t>
      </w:r>
      <w:proofErr w:type="spellStart"/>
      <w:r w:rsidRPr="006833BC">
        <w:rPr>
          <w:rFonts w:ascii="Tahoma" w:hAnsi="Tahoma" w:cs="Tahoma"/>
          <w:szCs w:val="20"/>
        </w:rPr>
        <w:t>Excel</w:t>
      </w:r>
      <w:proofErr w:type="spellEnd"/>
      <w:r w:rsidRPr="006833BC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6833BC">
        <w:rPr>
          <w:rFonts w:ascii="Tahoma" w:hAnsi="Tahoma" w:cs="Tahoma"/>
          <w:szCs w:val="20"/>
        </w:rPr>
        <w:t>ТекстИнф</w:t>
      </w:r>
      <w:proofErr w:type="spellEnd"/>
      <w:r w:rsidRPr="006833BC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6833BC">
        <w:rPr>
          <w:rFonts w:ascii="Tahoma" w:hAnsi="Tahoma" w:cs="Tahoma"/>
          <w:szCs w:val="20"/>
        </w:rPr>
        <w:t>Идентиф</w:t>
      </w:r>
      <w:proofErr w:type="spellEnd"/>
      <w:r w:rsidRPr="006833BC">
        <w:rPr>
          <w:rFonts w:ascii="Tahoma" w:hAnsi="Tahoma" w:cs="Tahoma"/>
          <w:szCs w:val="20"/>
        </w:rPr>
        <w:t xml:space="preserve">="Договор" и </w:t>
      </w:r>
      <w:proofErr w:type="spellStart"/>
      <w:r w:rsidRPr="006833BC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6833BC">
        <w:rPr>
          <w:rFonts w:ascii="Tahoma" w:hAnsi="Tahoma" w:cs="Tahoma"/>
          <w:szCs w:val="20"/>
        </w:rPr>
        <w:t>=&lt;</w:t>
      </w:r>
      <w:proofErr w:type="gramEnd"/>
      <w:r w:rsidRPr="006833BC">
        <w:rPr>
          <w:rFonts w:ascii="Tahoma" w:hAnsi="Tahoma" w:cs="Tahoma"/>
          <w:szCs w:val="20"/>
        </w:rPr>
        <w:t xml:space="preserve">Номер договора&gt;;   </w:t>
      </w:r>
    </w:p>
    <w:p w14:paraId="39271B5A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6833BC">
        <w:rPr>
          <w:rFonts w:ascii="Tahoma" w:hAnsi="Tahoma" w:cs="Tahoma"/>
          <w:szCs w:val="20"/>
        </w:rPr>
        <w:t>ТекстИнф</w:t>
      </w:r>
      <w:proofErr w:type="spellEnd"/>
      <w:r w:rsidRPr="006833BC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6833BC">
        <w:rPr>
          <w:rFonts w:ascii="Tahoma" w:hAnsi="Tahoma" w:cs="Tahoma"/>
          <w:szCs w:val="20"/>
        </w:rPr>
        <w:t>Идентиф</w:t>
      </w:r>
      <w:proofErr w:type="spellEnd"/>
      <w:r w:rsidRPr="006833BC">
        <w:rPr>
          <w:rFonts w:ascii="Tahoma" w:hAnsi="Tahoma" w:cs="Tahoma"/>
          <w:szCs w:val="20"/>
        </w:rPr>
        <w:t xml:space="preserve">="Договор" и </w:t>
      </w:r>
      <w:proofErr w:type="spellStart"/>
      <w:r w:rsidRPr="006833BC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6833BC">
        <w:rPr>
          <w:rFonts w:ascii="Tahoma" w:hAnsi="Tahoma" w:cs="Tahoma"/>
          <w:szCs w:val="20"/>
        </w:rPr>
        <w:t>=&lt;</w:t>
      </w:r>
      <w:proofErr w:type="gramEnd"/>
      <w:r w:rsidRPr="006833BC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6833BC">
        <w:rPr>
          <w:rFonts w:ascii="Tahoma" w:hAnsi="Tahoma" w:cs="Tahoma"/>
          <w:szCs w:val="20"/>
        </w:rPr>
        <w:t>СвПродПер.СвПер</w:t>
      </w:r>
      <w:proofErr w:type="spellEnd"/>
      <w:r w:rsidRPr="006833BC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6833BC">
        <w:rPr>
          <w:rFonts w:ascii="Tahoma" w:hAnsi="Tahoma" w:cs="Tahoma"/>
          <w:szCs w:val="20"/>
        </w:rPr>
        <w:t>ОснПер</w:t>
      </w:r>
      <w:proofErr w:type="spellEnd"/>
      <w:r w:rsidRPr="006833BC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6833BC">
        <w:rPr>
          <w:rFonts w:ascii="Tahoma" w:hAnsi="Tahoma" w:cs="Tahoma"/>
          <w:szCs w:val="20"/>
        </w:rPr>
        <w:t>НаимОсн</w:t>
      </w:r>
      <w:proofErr w:type="spellEnd"/>
      <w:r w:rsidRPr="006833BC">
        <w:rPr>
          <w:rFonts w:ascii="Tahoma" w:hAnsi="Tahoma" w:cs="Tahoma"/>
          <w:szCs w:val="20"/>
        </w:rPr>
        <w:t xml:space="preserve">="Договор" и </w:t>
      </w:r>
      <w:proofErr w:type="spellStart"/>
      <w:r w:rsidRPr="006833BC">
        <w:rPr>
          <w:rFonts w:ascii="Tahoma" w:hAnsi="Tahoma" w:cs="Tahoma"/>
          <w:szCs w:val="20"/>
        </w:rPr>
        <w:t>НомОсн</w:t>
      </w:r>
      <w:proofErr w:type="spellEnd"/>
      <w:r w:rsidRPr="006833BC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6833BC">
        <w:rPr>
          <w:rFonts w:ascii="Tahoma" w:hAnsi="Tahoma" w:cs="Tahoma"/>
          <w:szCs w:val="20"/>
        </w:rPr>
        <w:t>ГрузОт</w:t>
      </w:r>
      <w:proofErr w:type="spellEnd"/>
      <w:r w:rsidRPr="006833BC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6833BC">
        <w:rPr>
          <w:rFonts w:ascii="Tahoma" w:hAnsi="Tahoma" w:cs="Tahoma"/>
          <w:szCs w:val="20"/>
        </w:rPr>
        <w:t>УчастникТип</w:t>
      </w:r>
      <w:proofErr w:type="spellEnd"/>
      <w:r w:rsidRPr="006833BC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14:paraId="2C511966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6833BC">
        <w:rPr>
          <w:rFonts w:ascii="Tahoma" w:hAnsi="Tahoma" w:cs="Tahoma"/>
          <w:szCs w:val="20"/>
        </w:rPr>
        <w:t>ТекстИнф</w:t>
      </w:r>
      <w:proofErr w:type="spellEnd"/>
      <w:r w:rsidRPr="006833BC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6833BC">
        <w:rPr>
          <w:rFonts w:ascii="Tahoma" w:hAnsi="Tahoma" w:cs="Tahoma"/>
          <w:szCs w:val="20"/>
        </w:rPr>
        <w:t>Идентиф</w:t>
      </w:r>
      <w:proofErr w:type="spellEnd"/>
      <w:r w:rsidRPr="006833BC">
        <w:rPr>
          <w:rFonts w:ascii="Tahoma" w:hAnsi="Tahoma" w:cs="Tahoma"/>
          <w:szCs w:val="20"/>
        </w:rPr>
        <w:t xml:space="preserve">=" </w:t>
      </w:r>
      <w:proofErr w:type="spellStart"/>
      <w:r w:rsidRPr="006833BC">
        <w:rPr>
          <w:rFonts w:ascii="Tahoma" w:hAnsi="Tahoma" w:cs="Tahoma"/>
          <w:szCs w:val="20"/>
        </w:rPr>
        <w:t>ПредДок</w:t>
      </w:r>
      <w:proofErr w:type="spellEnd"/>
      <w:r w:rsidRPr="006833BC">
        <w:rPr>
          <w:rFonts w:ascii="Tahoma" w:hAnsi="Tahoma" w:cs="Tahoma"/>
          <w:szCs w:val="20"/>
        </w:rPr>
        <w:t xml:space="preserve">" и </w:t>
      </w:r>
      <w:proofErr w:type="spellStart"/>
      <w:r w:rsidRPr="006833BC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6833BC">
        <w:rPr>
          <w:rFonts w:ascii="Tahoma" w:hAnsi="Tahoma" w:cs="Tahoma"/>
          <w:szCs w:val="20"/>
        </w:rPr>
        <w:t>=&lt;</w:t>
      </w:r>
      <w:proofErr w:type="gramEnd"/>
      <w:r w:rsidRPr="006833BC">
        <w:rPr>
          <w:rFonts w:ascii="Tahoma" w:hAnsi="Tahoma" w:cs="Tahoma"/>
          <w:szCs w:val="20"/>
        </w:rPr>
        <w:t xml:space="preserve">Номер ПУД&gt; </w:t>
      </w:r>
    </w:p>
    <w:p w14:paraId="6FE92826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6833BC">
        <w:rPr>
          <w:rFonts w:ascii="Tahoma" w:hAnsi="Tahoma" w:cs="Tahoma"/>
          <w:szCs w:val="20"/>
        </w:rPr>
        <w:t>ТекстИнф</w:t>
      </w:r>
      <w:proofErr w:type="spellEnd"/>
      <w:r w:rsidRPr="006833BC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6833BC">
        <w:rPr>
          <w:rFonts w:ascii="Tahoma" w:hAnsi="Tahoma" w:cs="Tahoma"/>
          <w:szCs w:val="20"/>
        </w:rPr>
        <w:t>Идентиф</w:t>
      </w:r>
      <w:proofErr w:type="spellEnd"/>
      <w:r w:rsidRPr="006833BC">
        <w:rPr>
          <w:rFonts w:ascii="Tahoma" w:hAnsi="Tahoma" w:cs="Tahoma"/>
          <w:szCs w:val="20"/>
        </w:rPr>
        <w:t xml:space="preserve">=" </w:t>
      </w:r>
      <w:proofErr w:type="spellStart"/>
      <w:r w:rsidRPr="006833BC">
        <w:rPr>
          <w:rFonts w:ascii="Tahoma" w:hAnsi="Tahoma" w:cs="Tahoma"/>
          <w:szCs w:val="20"/>
        </w:rPr>
        <w:t>ПредДокДата</w:t>
      </w:r>
      <w:proofErr w:type="spellEnd"/>
      <w:r w:rsidRPr="006833BC">
        <w:rPr>
          <w:rFonts w:ascii="Tahoma" w:hAnsi="Tahoma" w:cs="Tahoma"/>
          <w:szCs w:val="20"/>
        </w:rPr>
        <w:t xml:space="preserve">" и </w:t>
      </w:r>
      <w:proofErr w:type="spellStart"/>
      <w:r w:rsidRPr="006833BC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6833BC">
        <w:rPr>
          <w:rFonts w:ascii="Tahoma" w:hAnsi="Tahoma" w:cs="Tahoma"/>
          <w:szCs w:val="20"/>
        </w:rPr>
        <w:t>=&lt;</w:t>
      </w:r>
      <w:proofErr w:type="gramEnd"/>
      <w:r w:rsidRPr="006833BC">
        <w:rPr>
          <w:rFonts w:ascii="Tahoma" w:hAnsi="Tahoma" w:cs="Tahoma"/>
          <w:szCs w:val="20"/>
        </w:rPr>
        <w:t>Дата ПУД&gt;</w:t>
      </w:r>
    </w:p>
    <w:p w14:paraId="5EB63E6D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Заказчик, за исключением случаев предусмотренных </w:t>
      </w:r>
      <w:proofErr w:type="gramStart"/>
      <w:r w:rsidRPr="006833BC">
        <w:rPr>
          <w:rFonts w:ascii="Tahoma" w:hAnsi="Tahoma" w:cs="Tahoma"/>
          <w:szCs w:val="20"/>
        </w:rPr>
        <w:t>п15.8.6.-</w:t>
      </w:r>
      <w:proofErr w:type="gramEnd"/>
      <w:r w:rsidRPr="006833BC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6833BC" w:rsidRDefault="007F241D" w:rsidP="006833B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6833BC" w:rsidRDefault="007F241D" w:rsidP="006833BC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65A4874A" w:rsidR="007F241D" w:rsidRPr="006833BC" w:rsidRDefault="0053157A" w:rsidP="006833BC">
      <w:pPr>
        <w:pStyle w:val="30"/>
        <w:keepNext w:val="0"/>
        <w:keepLines w:val="0"/>
        <w:widowControl w:val="0"/>
        <w:tabs>
          <w:tab w:val="num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6833BC" w14:paraId="597CD703" w14:textId="77777777" w:rsidTr="000569A5">
        <w:tc>
          <w:tcPr>
            <w:tcW w:w="4448" w:type="dxa"/>
          </w:tcPr>
          <w:p w14:paraId="12291B0C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6833BC" w14:paraId="1A8D443B" w14:textId="77777777" w:rsidTr="000569A5">
        <w:tc>
          <w:tcPr>
            <w:tcW w:w="4448" w:type="dxa"/>
          </w:tcPr>
          <w:p w14:paraId="416E4BB7" w14:textId="18D5317D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F5B8D90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36529E3C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F241D" w:rsidRPr="006833BC" w14:paraId="46AB59A1" w14:textId="77777777" w:rsidTr="000569A5">
        <w:tc>
          <w:tcPr>
            <w:tcW w:w="4448" w:type="dxa"/>
          </w:tcPr>
          <w:p w14:paraId="387F5C82" w14:textId="175EEFBB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  <w:proofErr w:type="spellStart"/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 xml:space="preserve">. Красногорск, автодорога Балтия </w:t>
            </w:r>
            <w:proofErr w:type="gramStart"/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>тер.,</w:t>
            </w:r>
            <w:proofErr w:type="gramEnd"/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 xml:space="preserve"> 26-й км, д 5, стр.3, оф. 513</w:t>
            </w:r>
          </w:p>
        </w:tc>
      </w:tr>
      <w:tr w:rsidR="007F241D" w:rsidRPr="006833BC" w14:paraId="577A0E25" w14:textId="77777777" w:rsidTr="000569A5">
        <w:tc>
          <w:tcPr>
            <w:tcW w:w="4448" w:type="dxa"/>
          </w:tcPr>
          <w:p w14:paraId="369A3E3F" w14:textId="59C94126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6833BC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6833BC">
              <w:rPr>
                <w:rFonts w:ascii="Tahoma" w:hAnsi="Tahoma" w:cs="Tahoma"/>
                <w:szCs w:val="20"/>
              </w:rPr>
              <w:t>5612042824</w:t>
            </w:r>
            <w:r w:rsidRPr="006833BC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6833BC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6833BC" w14:paraId="02095685" w14:textId="77777777" w:rsidTr="000569A5">
        <w:tc>
          <w:tcPr>
            <w:tcW w:w="4448" w:type="dxa"/>
          </w:tcPr>
          <w:p w14:paraId="007D7F1B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5F749429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  <w:p w14:paraId="1664C92E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3507A9C9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7F241D" w:rsidRPr="006833BC" w14:paraId="4CDA2879" w14:textId="77777777" w:rsidTr="000569A5">
        <w:tc>
          <w:tcPr>
            <w:tcW w:w="4448" w:type="dxa"/>
          </w:tcPr>
          <w:p w14:paraId="3B48DF45" w14:textId="0344AC7D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6833BC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  <w:r w:rsidR="00B03E54">
              <w:rPr>
                <w:rFonts w:ascii="Tahoma" w:eastAsia="Times New Roman" w:hAnsi="Tahoma" w:cs="Tahoma"/>
                <w:spacing w:val="-3"/>
                <w:szCs w:val="20"/>
              </w:rPr>
              <w:t>___________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14:paraId="75AA2153" w14:textId="77777777" w:rsidR="007F241D" w:rsidRPr="006833BC" w:rsidRDefault="007F241D" w:rsidP="006833B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CD5408" w14:textId="2F83AC4E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«___</w:t>
            </w:r>
            <w:proofErr w:type="gramStart"/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___________________ 20</w:t>
            </w:r>
            <w:r w:rsidR="00FB3F9B" w:rsidRPr="006833BC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5324FBBB" w14:textId="504F32F9" w:rsidR="007F241D" w:rsidRPr="006833BC" w:rsidRDefault="007F241D" w:rsidP="006833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«____</w:t>
            </w:r>
            <w:proofErr w:type="gramStart"/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>________________ 20</w:t>
            </w:r>
            <w:r w:rsidR="00FB3F9B" w:rsidRPr="006833BC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6833BC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684F873E" w14:textId="77777777" w:rsidR="007F241D" w:rsidRPr="006833BC" w:rsidRDefault="007F241D" w:rsidP="006833BC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126BAB05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Приложение №1</w:t>
      </w:r>
    </w:p>
    <w:p w14:paraId="478C97E9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szCs w:val="20"/>
        </w:rPr>
        <w:t>от «___</w:t>
      </w:r>
      <w:proofErr w:type="gramStart"/>
      <w:r w:rsidRPr="006833BC">
        <w:rPr>
          <w:rFonts w:ascii="Tahoma" w:hAnsi="Tahoma" w:cs="Tahoma"/>
          <w:szCs w:val="20"/>
        </w:rPr>
        <w:t>_»_</w:t>
      </w:r>
      <w:proofErr w:type="gramEnd"/>
      <w:r w:rsidRPr="006833BC">
        <w:rPr>
          <w:rFonts w:ascii="Tahoma" w:hAnsi="Tahoma" w:cs="Tahoma"/>
          <w:szCs w:val="20"/>
        </w:rPr>
        <w:t>___________20</w:t>
      </w:r>
      <w:r w:rsidR="006E2240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г.</w:t>
      </w:r>
    </w:p>
    <w:p w14:paraId="37AC1E81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1E6CD2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611AFCF3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FA4885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каналы </w:t>
      </w:r>
      <w:proofErr w:type="spellStart"/>
      <w:r w:rsidRPr="00FA4885">
        <w:rPr>
          <w:rFonts w:ascii="Tahoma" w:hAnsi="Tahoma" w:cs="Tahoma"/>
          <w:b/>
          <w:bCs/>
          <w:szCs w:val="20"/>
        </w:rPr>
        <w:t>Viber</w:t>
      </w:r>
      <w:proofErr w:type="spellEnd"/>
      <w:r w:rsidRPr="00FA4885">
        <w:rPr>
          <w:rFonts w:ascii="Tahoma" w:hAnsi="Tahoma" w:cs="Tahoma"/>
          <w:b/>
          <w:bCs/>
          <w:szCs w:val="20"/>
        </w:rPr>
        <w:t xml:space="preserve"> для клиентов АО "ЭнергосбыТ Плюс"</w:t>
      </w:r>
    </w:p>
    <w:p w14:paraId="6366D80F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14:paraId="7B7B92DC" w14:textId="5D3362CE" w:rsidR="00FA4885" w:rsidRPr="00FA4885" w:rsidRDefault="00FA4885" w:rsidP="00036158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FA4885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14:paraId="420B21B0" w14:textId="77777777" w:rsidR="000D1098" w:rsidRPr="000D1098" w:rsidRDefault="000D1098" w:rsidP="000D1098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каналы </w:t>
      </w:r>
      <w:proofErr w:type="spellStart"/>
      <w:r w:rsidRPr="000D1098">
        <w:rPr>
          <w:rFonts w:ascii="Tahoma" w:eastAsia="Times New Roman" w:hAnsi="Tahoma" w:cs="Tahoma"/>
          <w:szCs w:val="20"/>
        </w:rPr>
        <w:t>Viber</w:t>
      </w:r>
      <w:proofErr w:type="spellEnd"/>
      <w:r w:rsidRPr="000D1098">
        <w:rPr>
          <w:rFonts w:ascii="Tahoma" w:eastAsia="Times New Roman" w:hAnsi="Tahoma" w:cs="Tahoma"/>
          <w:szCs w:val="20"/>
        </w:rPr>
        <w:t xml:space="preserve"> для 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40184011" w14:textId="77777777" w:rsidR="000D1098" w:rsidRPr="000D1098" w:rsidRDefault="000D1098" w:rsidP="000D1098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0D1098">
        <w:rPr>
          <w:rFonts w:ascii="Tahoma" w:eastAsia="Times New Roman" w:hAnsi="Tahoma" w:cs="Tahoma"/>
          <w:szCs w:val="20"/>
        </w:rPr>
        <w:t>т.ч</w:t>
      </w:r>
      <w:proofErr w:type="spellEnd"/>
      <w:r w:rsidRPr="000D1098">
        <w:rPr>
          <w:rFonts w:ascii="Tahoma" w:eastAsia="Times New Roman" w:hAnsi="Tahoma" w:cs="Tahoma"/>
          <w:szCs w:val="20"/>
        </w:rPr>
        <w:t xml:space="preserve">. через API. </w:t>
      </w:r>
    </w:p>
    <w:p w14:paraId="7D5EB1ED" w14:textId="77777777" w:rsidR="000D1098" w:rsidRPr="000D1098" w:rsidRDefault="000D1098" w:rsidP="000D1098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0D1098">
        <w:rPr>
          <w:rFonts w:ascii="Tahoma" w:eastAsia="Times New Roman" w:hAnsi="Tahoma" w:cs="Tahoma"/>
          <w:szCs w:val="20"/>
        </w:rPr>
        <w:t>Мск</w:t>
      </w:r>
      <w:proofErr w:type="spellEnd"/>
      <w:r w:rsidRPr="000D1098">
        <w:rPr>
          <w:rFonts w:ascii="Tahoma" w:eastAsia="Times New Roman" w:hAnsi="Tahoma" w:cs="Tahoma"/>
          <w:szCs w:val="20"/>
        </w:rPr>
        <w:t xml:space="preserve">. </w:t>
      </w:r>
    </w:p>
    <w:p w14:paraId="34DCC490" w14:textId="77777777" w:rsidR="000D1098" w:rsidRPr="000D1098" w:rsidRDefault="000D1098" w:rsidP="000D1098">
      <w:pPr>
        <w:tabs>
          <w:tab w:val="left" w:pos="567"/>
        </w:tabs>
        <w:spacing w:after="0" w:line="240" w:lineRule="auto"/>
        <w:contextualSpacing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По получению статусов ежедневно, круглосуточно. </w:t>
      </w:r>
    </w:p>
    <w:p w14:paraId="6B6F9BC0" w14:textId="146D9EB5" w:rsidR="00FA4885" w:rsidRPr="000D1098" w:rsidRDefault="000D1098" w:rsidP="000D1098">
      <w:pPr>
        <w:pStyle w:val="afffa"/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>Сроки действия договора: с даты заключения договора до 31.12.2024</w:t>
      </w:r>
      <w:r w:rsidR="00FA4885" w:rsidRPr="000D1098">
        <w:rPr>
          <w:rFonts w:ascii="Tahoma" w:hAnsi="Tahoma" w:cs="Tahoma"/>
          <w:szCs w:val="20"/>
        </w:rPr>
        <w:t>.</w:t>
      </w:r>
    </w:p>
    <w:p w14:paraId="33B6F316" w14:textId="77777777" w:rsidR="00FA4885" w:rsidRPr="000D1098" w:rsidRDefault="00FA4885" w:rsidP="00FA4885">
      <w:pPr>
        <w:spacing w:after="0" w:line="240" w:lineRule="auto"/>
        <w:rPr>
          <w:rFonts w:ascii="Tahoma" w:hAnsi="Tahoma" w:cs="Tahoma"/>
          <w:szCs w:val="20"/>
        </w:rPr>
      </w:pPr>
    </w:p>
    <w:p w14:paraId="0C9860D9" w14:textId="77777777" w:rsidR="00FA4885" w:rsidRPr="000D1098" w:rsidRDefault="00FA4885" w:rsidP="00036158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0D1098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72629287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0D1098">
        <w:rPr>
          <w:rFonts w:ascii="Tahoma" w:eastAsia="Times New Roman" w:hAnsi="Tahoma" w:cs="Tahoma"/>
          <w:b/>
          <w:szCs w:val="20"/>
        </w:rPr>
        <w:t xml:space="preserve"> </w:t>
      </w:r>
      <w:r w:rsidRPr="000D1098">
        <w:rPr>
          <w:rFonts w:ascii="Tahoma" w:eastAsia="Times New Roman" w:hAnsi="Tahoma" w:cs="Tahoma"/>
          <w:szCs w:val="20"/>
        </w:rPr>
        <w:br/>
        <w:t xml:space="preserve">Объем рассылаемых сообщений может быть до нескольких сотен тысяч в день. </w:t>
      </w:r>
    </w:p>
    <w:p w14:paraId="4A9C3489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ab/>
        <w:t>Стоимость 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сообщения.</w:t>
      </w:r>
    </w:p>
    <w:p w14:paraId="65985065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ab/>
        <w:t xml:space="preserve"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</w:t>
      </w:r>
      <w:proofErr w:type="spellStart"/>
      <w:r w:rsidRPr="000D1098">
        <w:rPr>
          <w:rFonts w:ascii="Tahoma" w:eastAsia="Times New Roman" w:hAnsi="Tahoma" w:cs="Tahoma"/>
          <w:szCs w:val="20"/>
        </w:rPr>
        <w:t>Viber</w:t>
      </w:r>
      <w:proofErr w:type="spellEnd"/>
      <w:r w:rsidRPr="000D1098">
        <w:rPr>
          <w:rFonts w:ascii="Tahoma" w:eastAsia="Times New Roman" w:hAnsi="Tahoma" w:cs="Tahoma"/>
          <w:szCs w:val="20"/>
        </w:rPr>
        <w:t>.</w:t>
      </w:r>
    </w:p>
    <w:p w14:paraId="1F5130B9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платформе.</w:t>
      </w:r>
    </w:p>
    <w:p w14:paraId="08C6F09E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</w:t>
      </w:r>
      <w:proofErr w:type="spellStart"/>
      <w:r w:rsidRPr="000D1098">
        <w:rPr>
          <w:rFonts w:ascii="Tahoma" w:eastAsia="Times New Roman" w:hAnsi="Tahoma" w:cs="Tahoma"/>
          <w:szCs w:val="20"/>
        </w:rPr>
        <w:t>Viber</w:t>
      </w:r>
      <w:proofErr w:type="spellEnd"/>
      <w:r w:rsidRPr="000D1098">
        <w:rPr>
          <w:rFonts w:ascii="Tahoma" w:eastAsia="Times New Roman" w:hAnsi="Tahoma" w:cs="Tahoma"/>
          <w:szCs w:val="20"/>
        </w:rPr>
        <w:t xml:space="preserve"> случаев.</w:t>
      </w:r>
    </w:p>
    <w:p w14:paraId="530994D8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>Возможность автоматической проверки статуса доставки.</w:t>
      </w:r>
    </w:p>
    <w:p w14:paraId="31A00C32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>Возможность проверки баланса/объема израсходованных средств не реже 1 раза в сутки.</w:t>
      </w:r>
    </w:p>
    <w:p w14:paraId="640098F4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WEB-сайт предприятия) сервис должен включать возможность рассылки сообщений через API функции (протокол HTTP или HTTPS).  </w:t>
      </w:r>
    </w:p>
    <w:p w14:paraId="05F8AABA" w14:textId="77777777" w:rsidR="000D1098" w:rsidRPr="000D1098" w:rsidRDefault="000D1098" w:rsidP="000D1098">
      <w:pPr>
        <w:spacing w:after="0" w:line="240" w:lineRule="auto"/>
        <w:ind w:left="-5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   API функции должны позволять: </w:t>
      </w:r>
    </w:p>
    <w:p w14:paraId="2FBA4C22" w14:textId="77777777" w:rsidR="000D1098" w:rsidRPr="000D1098" w:rsidRDefault="000D1098" w:rsidP="000D1098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Отправлять сообщения – уведомления (при отправке через API должен вернуть уникальный ID номер зарегистрированного для рассылки сообщения); </w:t>
      </w:r>
    </w:p>
    <w:p w14:paraId="19076E6C" w14:textId="77777777" w:rsidR="000D1098" w:rsidRPr="000D1098" w:rsidRDefault="000D1098" w:rsidP="000D1098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Получать статус отправленного сообщения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т.д.); </w:t>
      </w:r>
    </w:p>
    <w:p w14:paraId="4D23F64E" w14:textId="77777777" w:rsidR="000D1098" w:rsidRPr="000D1098" w:rsidRDefault="000D1098" w:rsidP="000D1098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77ACFCB4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14:paraId="42677496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0D1098">
        <w:rPr>
          <w:rFonts w:ascii="Tahoma" w:eastAsia="Times New Roman" w:hAnsi="Tahoma" w:cs="Tahoma"/>
          <w:szCs w:val="20"/>
        </w:rPr>
        <w:t>многопотоковой</w:t>
      </w:r>
      <w:proofErr w:type="spellEnd"/>
      <w:r w:rsidRPr="000D1098">
        <w:rPr>
          <w:rFonts w:ascii="Tahoma" w:eastAsia="Times New Roman" w:hAnsi="Tahoma" w:cs="Tahoma"/>
          <w:szCs w:val="20"/>
        </w:rPr>
        <w:t xml:space="preserve"> отправки сообщения с одного IP-адреса.  </w:t>
      </w:r>
    </w:p>
    <w:p w14:paraId="15F06740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42B5C40A" w14:textId="77777777" w:rsidR="000D1098" w:rsidRPr="000D1098" w:rsidRDefault="000D1098" w:rsidP="000D1098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522E798A" w14:textId="77777777" w:rsidR="000D1098" w:rsidRPr="000D1098" w:rsidRDefault="000D1098" w:rsidP="00036158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0D1098">
        <w:rPr>
          <w:rFonts w:ascii="Tahoma" w:eastAsia="Times New Roman" w:hAnsi="Tahoma" w:cs="Tahoma"/>
          <w:szCs w:val="20"/>
        </w:rPr>
        <w:t>т.ч</w:t>
      </w:r>
      <w:proofErr w:type="spellEnd"/>
      <w:r w:rsidRPr="000D1098">
        <w:rPr>
          <w:rFonts w:ascii="Tahoma" w:eastAsia="Times New Roman" w:hAnsi="Tahoma" w:cs="Tahoma"/>
          <w:szCs w:val="20"/>
        </w:rPr>
        <w:t xml:space="preserve">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Pr="000D1098">
        <w:rPr>
          <w:rFonts w:ascii="Tahoma" w:eastAsia="Times New Roman" w:hAnsi="Tahoma" w:cs="Tahoma"/>
          <w:szCs w:val="20"/>
        </w:rPr>
        <w:t>т.ч</w:t>
      </w:r>
      <w:proofErr w:type="spellEnd"/>
      <w:r w:rsidRPr="000D1098">
        <w:rPr>
          <w:rFonts w:ascii="Tahoma" w:eastAsia="Times New Roman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67A5CF6" w14:textId="5BF98F07" w:rsidR="00FA4885" w:rsidRPr="000D1098" w:rsidRDefault="000D1098" w:rsidP="00036158">
      <w:pPr>
        <w:pStyle w:val="afffa"/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D1098">
        <w:rPr>
          <w:rFonts w:ascii="Tahoma" w:eastAsia="Times New Roman" w:hAnsi="Tahoma" w:cs="Tahoma"/>
          <w:szCs w:val="20"/>
        </w:rPr>
        <w:t xml:space="preserve">Исполнитель обязан своевременно с учетом требований платформы </w:t>
      </w:r>
      <w:proofErr w:type="spellStart"/>
      <w:r w:rsidRPr="000D1098">
        <w:rPr>
          <w:rFonts w:ascii="Tahoma" w:eastAsia="Times New Roman" w:hAnsi="Tahoma" w:cs="Tahoma"/>
          <w:szCs w:val="20"/>
        </w:rPr>
        <w:t>Viber</w:t>
      </w:r>
      <w:proofErr w:type="spellEnd"/>
      <w:r w:rsidRPr="000D1098">
        <w:rPr>
          <w:rFonts w:ascii="Tahoma" w:eastAsia="Times New Roman" w:hAnsi="Tahoma" w:cs="Tahoma"/>
          <w:szCs w:val="20"/>
        </w:rPr>
        <w:t xml:space="preserve"> произвести действия, необходимые для передачи идентификатора Заказчика на платформе </w:t>
      </w:r>
      <w:r w:rsidRPr="000D1098">
        <w:rPr>
          <w:rFonts w:ascii="Tahoma" w:eastAsia="Times New Roman" w:hAnsi="Tahoma" w:cs="Tahoma"/>
          <w:szCs w:val="20"/>
          <w:lang w:val="en-US"/>
        </w:rPr>
        <w:t>Viber</w:t>
      </w:r>
      <w:r w:rsidRPr="000D1098">
        <w:rPr>
          <w:rFonts w:ascii="Tahoma" w:eastAsia="Times New Roman" w:hAnsi="Tahoma" w:cs="Tahoma"/>
          <w:szCs w:val="20"/>
        </w:rPr>
        <w:t>. Заказчик в свою очередь обязуется выполнить все требуемые для этого действия, со своей стороны</w:t>
      </w:r>
      <w:r w:rsidR="00FA4885" w:rsidRPr="000D1098">
        <w:rPr>
          <w:rFonts w:ascii="Tahoma" w:hAnsi="Tahoma" w:cs="Tahoma"/>
          <w:szCs w:val="20"/>
        </w:rPr>
        <w:t>.</w:t>
      </w:r>
    </w:p>
    <w:p w14:paraId="4F4D3F01" w14:textId="77777777" w:rsidR="00FA4885" w:rsidRPr="00FA4885" w:rsidRDefault="00FA4885" w:rsidP="00036158">
      <w:pPr>
        <w:spacing w:after="0" w:line="240" w:lineRule="auto"/>
        <w:rPr>
          <w:rFonts w:ascii="Tahoma" w:hAnsi="Tahoma" w:cs="Tahoma"/>
          <w:szCs w:val="20"/>
        </w:rPr>
      </w:pPr>
    </w:p>
    <w:p w14:paraId="7981BF3F" w14:textId="77777777" w:rsidR="00036158" w:rsidRPr="00036158" w:rsidRDefault="00036158" w:rsidP="00036158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036158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0192C15C" w14:textId="524386CC" w:rsidR="00036158" w:rsidRPr="00036158" w:rsidRDefault="00036158" w:rsidP="00036158">
      <w:pPr>
        <w:numPr>
          <w:ilvl w:val="0"/>
          <w:numId w:val="3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036158">
        <w:rPr>
          <w:rFonts w:ascii="Tahoma" w:eastAsia="Times New Roman" w:hAnsi="Tahoma" w:cs="Tahoma"/>
          <w:szCs w:val="20"/>
        </w:rPr>
        <w:t>Наличие собственной службы технической поддержки.</w:t>
      </w:r>
    </w:p>
    <w:p w14:paraId="381BD080" w14:textId="77777777" w:rsidR="00036158" w:rsidRDefault="00036158" w:rsidP="00036158">
      <w:pPr>
        <w:pStyle w:val="1"/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</w:p>
    <w:p w14:paraId="6176EA18" w14:textId="77777777" w:rsidR="00FA4885" w:rsidRPr="00FA4885" w:rsidRDefault="00FA4885" w:rsidP="00036158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FA4885">
        <w:rPr>
          <w:rFonts w:ascii="Tahoma" w:hAnsi="Tahoma" w:cs="Tahoma"/>
          <w:color w:val="auto"/>
          <w:sz w:val="20"/>
          <w:szCs w:val="20"/>
        </w:rPr>
        <w:t>ТРЕБОВАНИЯ К П</w:t>
      </w:r>
      <w:bookmarkStart w:id="9" w:name="_GoBack"/>
      <w:bookmarkEnd w:id="9"/>
      <w:r w:rsidRPr="00FA4885">
        <w:rPr>
          <w:rFonts w:ascii="Tahoma" w:hAnsi="Tahoma" w:cs="Tahoma"/>
          <w:color w:val="auto"/>
          <w:sz w:val="20"/>
          <w:szCs w:val="20"/>
        </w:rPr>
        <w:t>ОДДЕРЖКЕ</w:t>
      </w:r>
      <w:r w:rsidRPr="00FA4885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</w:p>
    <w:p w14:paraId="29FF87AB" w14:textId="4A9DBD45" w:rsidR="00FA4885" w:rsidRPr="00036158" w:rsidRDefault="00FA4885" w:rsidP="00036158">
      <w:pPr>
        <w:pStyle w:val="afffa"/>
        <w:numPr>
          <w:ilvl w:val="1"/>
          <w:numId w:val="8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036158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14:paraId="011DC19C" w14:textId="4B0462A5" w:rsidR="001A0568" w:rsidRPr="006833BC" w:rsidRDefault="00FA4885" w:rsidP="00036158">
      <w:pPr>
        <w:spacing w:after="0" w:line="240" w:lineRule="auto"/>
        <w:rPr>
          <w:rFonts w:ascii="Tahoma" w:hAnsi="Tahoma" w:cs="Tahoma"/>
          <w:szCs w:val="20"/>
        </w:rPr>
      </w:pPr>
      <w:r w:rsidRPr="00FA4885">
        <w:rPr>
          <w:rFonts w:ascii="Tahoma" w:eastAsia="Times New Roman" w:hAnsi="Tahoma" w:cs="Tahoma"/>
          <w:szCs w:val="20"/>
        </w:rPr>
        <w:t xml:space="preserve">Поддержка должна включать в себя консультации Заказчика по телефону в рабочее время сотрудниками Исполнителя и устранение недостатков работы </w:t>
      </w:r>
      <w:r w:rsidRPr="00335020">
        <w:rPr>
          <w:rFonts w:ascii="Tahoma" w:eastAsia="Times New Roman" w:hAnsi="Tahoma" w:cs="Tahoma"/>
          <w:szCs w:val="20"/>
        </w:rPr>
        <w:t>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1A0568" w:rsidRPr="006833BC">
        <w:rPr>
          <w:rFonts w:ascii="Tahoma" w:hAnsi="Tahoma" w:cs="Tahoma"/>
          <w:szCs w:val="20"/>
        </w:rPr>
        <w:t xml:space="preserve">. </w:t>
      </w:r>
    </w:p>
    <w:p w14:paraId="6D993DCF" w14:textId="77777777" w:rsidR="001A0568" w:rsidRPr="006833BC" w:rsidRDefault="001A0568" w:rsidP="006833BC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</w:t>
      </w:r>
    </w:p>
    <w:p w14:paraId="45910EAA" w14:textId="68EC5D9B" w:rsidR="001A0568" w:rsidRPr="006833BC" w:rsidRDefault="001A056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6833BC" w:rsidRDefault="001A056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4E9466B7" w14:textId="77777777" w:rsidR="00064EF8" w:rsidRPr="006833BC" w:rsidRDefault="00064EF8" w:rsidP="006833BC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Приложение №2</w:t>
      </w:r>
    </w:p>
    <w:p w14:paraId="511886A1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6833BC" w:rsidRDefault="00064EF8" w:rsidP="006833BC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szCs w:val="20"/>
        </w:rPr>
        <w:t>от «___</w:t>
      </w:r>
      <w:proofErr w:type="gramStart"/>
      <w:r w:rsidRPr="006833BC">
        <w:rPr>
          <w:rFonts w:ascii="Tahoma" w:hAnsi="Tahoma" w:cs="Tahoma"/>
          <w:szCs w:val="20"/>
        </w:rPr>
        <w:t>_»_</w:t>
      </w:r>
      <w:proofErr w:type="gramEnd"/>
      <w:r w:rsidRPr="006833BC">
        <w:rPr>
          <w:rFonts w:ascii="Tahoma" w:hAnsi="Tahoma" w:cs="Tahoma"/>
          <w:szCs w:val="20"/>
        </w:rPr>
        <w:t>___________20</w:t>
      </w:r>
      <w:r w:rsidR="007036AF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г.</w:t>
      </w:r>
    </w:p>
    <w:p w14:paraId="2AACAA7E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6833BC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34BBE869" w14:textId="77777777" w:rsidR="006C718E" w:rsidRPr="006833BC" w:rsidRDefault="006C718E" w:rsidP="006833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0D1098" w:rsidRPr="000D1098" w14:paraId="1B202ABF" w14:textId="77777777" w:rsidTr="000D1098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4B3DDFE4" w14:textId="77777777" w:rsidR="000D1098" w:rsidRPr="000D1098" w:rsidRDefault="000D1098" w:rsidP="000D1098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1FC30532" w14:textId="77777777" w:rsidR="000D1098" w:rsidRPr="000D1098" w:rsidRDefault="000D1098" w:rsidP="000D1098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17AB2110" w14:textId="77777777" w:rsidR="000D1098" w:rsidRPr="000D1098" w:rsidRDefault="000D1098" w:rsidP="000D1098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0D1098" w:rsidRPr="000D1098" w14:paraId="1E43F2ED" w14:textId="77777777" w:rsidTr="000D1098">
        <w:trPr>
          <w:trHeight w:val="584"/>
        </w:trPr>
        <w:tc>
          <w:tcPr>
            <w:tcW w:w="287" w:type="pct"/>
            <w:hideMark/>
          </w:tcPr>
          <w:p w14:paraId="3C14A340" w14:textId="77777777" w:rsidR="000D1098" w:rsidRPr="000D1098" w:rsidRDefault="000D1098" w:rsidP="000D109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7EC79B1F" w14:textId="77777777" w:rsidR="000D1098" w:rsidRPr="000D1098" w:rsidRDefault="000D1098" w:rsidP="000D1098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сообщений через мессенджеры (канал </w:t>
            </w:r>
            <w:proofErr w:type="spellStart"/>
            <w:r w:rsidRPr="000D1098">
              <w:rPr>
                <w:rFonts w:ascii="Tahoma" w:eastAsia="Times New Roman" w:hAnsi="Tahoma" w:cs="Tahoma"/>
                <w:szCs w:val="20"/>
              </w:rPr>
              <w:t>Viber</w:t>
            </w:r>
            <w:proofErr w:type="spellEnd"/>
            <w:r w:rsidRPr="000D1098">
              <w:rPr>
                <w:rFonts w:ascii="Tahoma" w:eastAsia="Times New Roman" w:hAnsi="Tahoma" w:cs="Tahoma"/>
                <w:szCs w:val="20"/>
              </w:rPr>
              <w:t xml:space="preserve">) с указанием буквенного имени  </w:t>
            </w:r>
          </w:p>
        </w:tc>
        <w:tc>
          <w:tcPr>
            <w:tcW w:w="1360" w:type="pct"/>
            <w:vAlign w:val="center"/>
          </w:tcPr>
          <w:p w14:paraId="4A970266" w14:textId="77777777" w:rsidR="000D1098" w:rsidRPr="000D1098" w:rsidRDefault="000D1098" w:rsidP="000D109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2A3339B6" w14:textId="78C920A3" w:rsidR="00064EF8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5BDD363D" w14:textId="77777777" w:rsidR="000D1098" w:rsidRPr="000D1098" w:rsidRDefault="000D1098" w:rsidP="000D1098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29CC3033" w14:textId="7071077F" w:rsidR="000D1098" w:rsidRPr="006833BC" w:rsidRDefault="000D1098" w:rsidP="000D109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0A39CFA4" w14:textId="77777777" w:rsidR="00064EF8" w:rsidRPr="006833BC" w:rsidRDefault="00064EF8" w:rsidP="006833BC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1BDAE7F8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Приложение №3</w:t>
      </w:r>
    </w:p>
    <w:p w14:paraId="77FBDD28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6833BC" w:rsidRDefault="00064EF8" w:rsidP="006833B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от «___</w:t>
      </w:r>
      <w:proofErr w:type="gramStart"/>
      <w:r w:rsidRPr="006833BC">
        <w:rPr>
          <w:rFonts w:ascii="Tahoma" w:hAnsi="Tahoma" w:cs="Tahoma"/>
          <w:szCs w:val="20"/>
        </w:rPr>
        <w:t>_»_</w:t>
      </w:r>
      <w:proofErr w:type="gramEnd"/>
      <w:r w:rsidRPr="006833BC">
        <w:rPr>
          <w:rFonts w:ascii="Tahoma" w:hAnsi="Tahoma" w:cs="Tahoma"/>
          <w:szCs w:val="20"/>
        </w:rPr>
        <w:t>___________20</w:t>
      </w:r>
      <w:r w:rsidR="004B2630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</w:t>
      </w:r>
    </w:p>
    <w:p w14:paraId="57B08779" w14:textId="77777777" w:rsidR="00064EF8" w:rsidRPr="006833BC" w:rsidRDefault="00064EF8" w:rsidP="006833B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6833BC" w:rsidRDefault="00064EF8" w:rsidP="006833BC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Адрес:</w:t>
      </w:r>
      <w:r w:rsidRPr="006833BC">
        <w:rPr>
          <w:rFonts w:ascii="Tahoma" w:hAnsi="Tahoma" w:cs="Tahoma"/>
          <w:szCs w:val="20"/>
        </w:rPr>
        <w:tab/>
      </w:r>
    </w:p>
    <w:p w14:paraId="668C907F" w14:textId="77777777" w:rsidR="00064EF8" w:rsidRPr="006833BC" w:rsidRDefault="00064EF8" w:rsidP="006833BC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ИНН           КПП</w:t>
      </w:r>
      <w:r w:rsidRPr="006833BC">
        <w:rPr>
          <w:rFonts w:ascii="Tahoma" w:hAnsi="Tahoma" w:cs="Tahoma"/>
          <w:szCs w:val="20"/>
        </w:rPr>
        <w:tab/>
      </w:r>
    </w:p>
    <w:p w14:paraId="39904EC0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6833BC" w:rsidRDefault="00E309DC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6833BC" w:rsidRDefault="00064EF8" w:rsidP="006833BC">
      <w:pPr>
        <w:spacing w:after="0" w:line="240" w:lineRule="auto"/>
        <w:ind w:firstLine="56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6833BC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6833BC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8</w:t>
            </w:r>
          </w:p>
        </w:tc>
      </w:tr>
      <w:tr w:rsidR="00624191" w:rsidRPr="006833BC" w14:paraId="4F9F1033" w14:textId="77777777" w:rsidTr="00624191">
        <w:tc>
          <w:tcPr>
            <w:tcW w:w="2613" w:type="dxa"/>
            <w:shd w:val="clear" w:color="auto" w:fill="auto"/>
          </w:tcPr>
          <w:p w14:paraId="609DF3D8" w14:textId="77777777" w:rsidR="00624191" w:rsidRPr="006833BC" w:rsidRDefault="00624191" w:rsidP="006833BC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 xml:space="preserve">Услуга по рассылке сообщений через канал </w:t>
            </w:r>
            <w:r w:rsidRPr="006833BC">
              <w:rPr>
                <w:rFonts w:ascii="Tahoma" w:hAnsi="Tahoma" w:cs="Tahoma"/>
                <w:szCs w:val="20"/>
                <w:lang w:val="en-US"/>
              </w:rPr>
              <w:t>Viber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</w:t>
      </w:r>
      <w:proofErr w:type="gramStart"/>
      <w:r w:rsidRPr="006833BC">
        <w:rPr>
          <w:rFonts w:ascii="Tahoma" w:hAnsi="Tahoma" w:cs="Tahoma"/>
          <w:szCs w:val="20"/>
        </w:rPr>
        <w:t>коп.,</w:t>
      </w:r>
      <w:proofErr w:type="gramEnd"/>
      <w:r w:rsidRPr="006833BC">
        <w:rPr>
          <w:rFonts w:ascii="Tahoma" w:hAnsi="Tahoma" w:cs="Tahoma"/>
          <w:szCs w:val="20"/>
        </w:rPr>
        <w:t xml:space="preserve"> в </w:t>
      </w:r>
      <w:proofErr w:type="spellStart"/>
      <w:r w:rsidRPr="006833BC">
        <w:rPr>
          <w:rFonts w:ascii="Tahoma" w:hAnsi="Tahoma" w:cs="Tahoma"/>
          <w:szCs w:val="20"/>
        </w:rPr>
        <w:t>т.ч</w:t>
      </w:r>
      <w:proofErr w:type="spellEnd"/>
      <w:r w:rsidRPr="006833BC">
        <w:rPr>
          <w:rFonts w:ascii="Tahoma" w:hAnsi="Tahoma" w:cs="Tahoma"/>
          <w:szCs w:val="20"/>
        </w:rPr>
        <w:t>. НДС.</w:t>
      </w:r>
    </w:p>
    <w:p w14:paraId="46F6A92F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14:paraId="7FC553E0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6833BC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05F96493" w14:textId="77777777" w:rsidR="00064EF8" w:rsidRPr="006833BC" w:rsidRDefault="00064EF8" w:rsidP="006833BC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Приложение №4</w:t>
      </w:r>
    </w:p>
    <w:p w14:paraId="4B941AB7" w14:textId="77777777" w:rsidR="00064EF8" w:rsidRPr="006833BC" w:rsidRDefault="00064EF8" w:rsidP="006833BC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6833BC" w:rsidRDefault="00064EF8" w:rsidP="006833BC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от «___</w:t>
      </w:r>
      <w:proofErr w:type="gramStart"/>
      <w:r w:rsidRPr="006833BC">
        <w:rPr>
          <w:rFonts w:ascii="Tahoma" w:eastAsia="Times New Roman" w:hAnsi="Tahoma" w:cs="Tahoma"/>
          <w:szCs w:val="20"/>
        </w:rPr>
        <w:t>_»_</w:t>
      </w:r>
      <w:proofErr w:type="gramEnd"/>
      <w:r w:rsidRPr="006833BC">
        <w:rPr>
          <w:rFonts w:ascii="Tahoma" w:eastAsia="Times New Roman" w:hAnsi="Tahoma" w:cs="Tahoma"/>
          <w:szCs w:val="20"/>
        </w:rPr>
        <w:t>___________20</w:t>
      </w:r>
      <w:r w:rsidR="00DF6C36" w:rsidRPr="006833BC">
        <w:rPr>
          <w:rFonts w:ascii="Tahoma" w:eastAsia="Times New Roman" w:hAnsi="Tahoma" w:cs="Tahoma"/>
          <w:szCs w:val="20"/>
        </w:rPr>
        <w:t>__</w:t>
      </w:r>
      <w:r w:rsidRPr="006833BC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6833BC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6833BC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6833BC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6833BC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6833BC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6833BC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6833BC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6833BC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6833BC" w:rsidRDefault="00064EF8" w:rsidP="006833BC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Подпись уполномоченного представителя</w:t>
      </w:r>
      <w:r w:rsidRPr="006833BC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6833BC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6EE735AE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sectPr w:rsidR="00064EF8" w:rsidRPr="006833BC" w:rsidSect="006833B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EEC2A" w14:textId="77777777" w:rsidR="00D10ABE" w:rsidRDefault="00D10ABE" w:rsidP="007F241D">
      <w:pPr>
        <w:spacing w:after="0" w:line="240" w:lineRule="auto"/>
      </w:pPr>
      <w:r>
        <w:separator/>
      </w:r>
    </w:p>
  </w:endnote>
  <w:endnote w:type="continuationSeparator" w:id="0">
    <w:p w14:paraId="3EA3A91C" w14:textId="77777777" w:rsidR="00D10ABE" w:rsidRDefault="00D10ABE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7A927" w14:textId="77777777" w:rsidR="00813B82" w:rsidRDefault="00813B82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813B82" w:rsidRDefault="00813B8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F35BA" w14:textId="77777777" w:rsidR="00813B82" w:rsidRPr="00A625EE" w:rsidRDefault="00813B82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AD0A5" w14:textId="77777777" w:rsidR="00813B82" w:rsidRDefault="00813B82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9E69B" w14:textId="77777777" w:rsidR="00D10ABE" w:rsidRDefault="00D10ABE" w:rsidP="007F241D">
      <w:pPr>
        <w:spacing w:after="0" w:line="240" w:lineRule="auto"/>
      </w:pPr>
      <w:r>
        <w:separator/>
      </w:r>
    </w:p>
  </w:footnote>
  <w:footnote w:type="continuationSeparator" w:id="0">
    <w:p w14:paraId="1BE37861" w14:textId="77777777" w:rsidR="00D10ABE" w:rsidRDefault="00D10ABE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813B82" w:rsidRDefault="00813B82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EEFA9" w14:textId="77777777" w:rsidR="00813B82" w:rsidRDefault="00813B82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813B82" w:rsidRDefault="00813B82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886BB" w14:textId="77777777" w:rsidR="00813B82" w:rsidRPr="003A69F1" w:rsidRDefault="00813B82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3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6BF1590C"/>
    <w:multiLevelType w:val="multilevel"/>
    <w:tmpl w:val="C62AC2E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2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4"/>
  </w:num>
  <w:num w:numId="6">
    <w:abstractNumId w:val="24"/>
  </w:num>
  <w:num w:numId="7">
    <w:abstractNumId w:val="7"/>
  </w:num>
  <w:num w:numId="8">
    <w:abstractNumId w:val="31"/>
  </w:num>
  <w:num w:numId="9">
    <w:abstractNumId w:val="18"/>
  </w:num>
  <w:num w:numId="10">
    <w:abstractNumId w:val="22"/>
  </w:num>
  <w:num w:numId="11">
    <w:abstractNumId w:val="21"/>
  </w:num>
  <w:num w:numId="12">
    <w:abstractNumId w:val="5"/>
  </w:num>
  <w:num w:numId="13">
    <w:abstractNumId w:val="17"/>
  </w:num>
  <w:num w:numId="14">
    <w:abstractNumId w:val="19"/>
  </w:num>
  <w:num w:numId="15">
    <w:abstractNumId w:val="14"/>
  </w:num>
  <w:num w:numId="16">
    <w:abstractNumId w:val="30"/>
  </w:num>
  <w:num w:numId="17">
    <w:abstractNumId w:val="33"/>
  </w:num>
  <w:num w:numId="18">
    <w:abstractNumId w:val="16"/>
  </w:num>
  <w:num w:numId="19">
    <w:abstractNumId w:val="26"/>
  </w:num>
  <w:num w:numId="20">
    <w:abstractNumId w:val="13"/>
  </w:num>
  <w:num w:numId="21">
    <w:abstractNumId w:val="27"/>
  </w:num>
  <w:num w:numId="22">
    <w:abstractNumId w:val="29"/>
  </w:num>
  <w:num w:numId="23">
    <w:abstractNumId w:val="23"/>
  </w:num>
  <w:num w:numId="24">
    <w:abstractNumId w:val="10"/>
  </w:num>
  <w:num w:numId="25">
    <w:abstractNumId w:val="1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8"/>
  </w:num>
  <w:num w:numId="29">
    <w:abstractNumId w:val="6"/>
  </w:num>
  <w:num w:numId="30">
    <w:abstractNumId w:val="20"/>
  </w:num>
  <w:num w:numId="3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8"/>
  </w:num>
  <w:num w:numId="38">
    <w:abstractNumId w:val="3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158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098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2AAF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6E2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8C9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502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070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61E1"/>
    <w:rsid w:val="006771E5"/>
    <w:rsid w:val="00677E30"/>
    <w:rsid w:val="00680AEE"/>
    <w:rsid w:val="00681001"/>
    <w:rsid w:val="006818A0"/>
    <w:rsid w:val="006827C0"/>
    <w:rsid w:val="006827EB"/>
    <w:rsid w:val="006833BC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C718E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3A8C"/>
    <w:rsid w:val="006F5967"/>
    <w:rsid w:val="006F5974"/>
    <w:rsid w:val="006F5C32"/>
    <w:rsid w:val="006F5D9B"/>
    <w:rsid w:val="006F61C2"/>
    <w:rsid w:val="0070016A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0F1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61D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3084"/>
    <w:rsid w:val="00B03989"/>
    <w:rsid w:val="00B03E54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C6"/>
    <w:rsid w:val="00B52B33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95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885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22</Pages>
  <Words>12723</Words>
  <Characters>72524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77</cp:revision>
  <dcterms:created xsi:type="dcterms:W3CDTF">2022-11-16T09:37:00Z</dcterms:created>
  <dcterms:modified xsi:type="dcterms:W3CDTF">2023-12-27T10:00:00Z</dcterms:modified>
</cp:coreProperties>
</file>